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8395C" w14:textId="77777777" w:rsidR="00B013A1" w:rsidRPr="002E6AA3" w:rsidRDefault="00B013A1" w:rsidP="00667738">
      <w:pPr>
        <w:tabs>
          <w:tab w:val="left" w:pos="708"/>
          <w:tab w:val="left" w:pos="5529"/>
        </w:tabs>
        <w:jc w:val="center"/>
        <w:rPr>
          <w:rFonts w:asciiTheme="minorHAnsi" w:hAnsiTheme="minorHAnsi" w:cstheme="minorHAnsi"/>
          <w:b/>
          <w:bCs/>
        </w:rPr>
      </w:pPr>
      <w:r w:rsidRPr="002E6AA3">
        <w:rPr>
          <w:rFonts w:asciiTheme="minorHAnsi" w:hAnsiTheme="minorHAnsi" w:cstheme="minorHAnsi"/>
          <w:b/>
          <w:bCs/>
        </w:rPr>
        <w:t xml:space="preserve">ZAŁĄCZNIK NUMER 2 DO ZAPYTANIA OFERTOWEGO </w:t>
      </w:r>
    </w:p>
    <w:p w14:paraId="399D4CCC" w14:textId="77777777" w:rsidR="00B013A1" w:rsidRPr="002E6AA3" w:rsidRDefault="00B013A1" w:rsidP="00667738">
      <w:pPr>
        <w:tabs>
          <w:tab w:val="left" w:pos="708"/>
          <w:tab w:val="left" w:pos="5529"/>
        </w:tabs>
        <w:jc w:val="center"/>
        <w:rPr>
          <w:rFonts w:asciiTheme="minorHAnsi" w:hAnsiTheme="minorHAnsi" w:cstheme="minorHAnsi"/>
          <w:b/>
          <w:bCs/>
          <w:u w:val="single"/>
        </w:rPr>
      </w:pPr>
      <w:r w:rsidRPr="002E6AA3">
        <w:rPr>
          <w:rFonts w:asciiTheme="minorHAnsi" w:hAnsiTheme="minorHAnsi" w:cstheme="minorHAnsi"/>
          <w:b/>
          <w:bCs/>
          <w:u w:val="single"/>
        </w:rPr>
        <w:t>FORMULARZ OFERTY</w:t>
      </w:r>
    </w:p>
    <w:p w14:paraId="629807CC" w14:textId="77777777" w:rsidR="00B013A1" w:rsidRPr="00667738" w:rsidRDefault="00B013A1" w:rsidP="00667738">
      <w:pPr>
        <w:tabs>
          <w:tab w:val="left" w:pos="708"/>
          <w:tab w:val="left" w:pos="5529"/>
        </w:tabs>
        <w:rPr>
          <w:rFonts w:asciiTheme="minorHAnsi" w:hAnsiTheme="minorHAnsi" w:cstheme="minorHAnsi"/>
          <w:b/>
          <w:bCs/>
        </w:rPr>
      </w:pPr>
    </w:p>
    <w:p w14:paraId="4DD15DE3" w14:textId="77777777" w:rsidR="00B013A1" w:rsidRPr="00667738" w:rsidRDefault="00B013A1" w:rsidP="00667738">
      <w:pPr>
        <w:tabs>
          <w:tab w:val="left" w:pos="708"/>
          <w:tab w:val="left" w:pos="5529"/>
        </w:tabs>
        <w:rPr>
          <w:rFonts w:asciiTheme="minorHAnsi" w:hAnsiTheme="minorHAnsi" w:cstheme="minorHAnsi"/>
          <w:b/>
          <w:bCs/>
        </w:rPr>
      </w:pPr>
    </w:p>
    <w:p w14:paraId="740B9B03" w14:textId="77777777" w:rsidR="00B013A1" w:rsidRPr="00667738" w:rsidRDefault="00B013A1" w:rsidP="00667738">
      <w:pPr>
        <w:tabs>
          <w:tab w:val="left" w:pos="708"/>
          <w:tab w:val="left" w:pos="5529"/>
        </w:tabs>
        <w:jc w:val="center"/>
        <w:rPr>
          <w:rFonts w:asciiTheme="minorHAnsi" w:hAnsiTheme="minorHAnsi" w:cstheme="minorHAnsi"/>
          <w:b/>
          <w:bCs/>
        </w:rPr>
      </w:pPr>
    </w:p>
    <w:p w14:paraId="7C46C237" w14:textId="77777777" w:rsidR="00B013A1" w:rsidRPr="00667738" w:rsidRDefault="00B013A1" w:rsidP="00667738">
      <w:pPr>
        <w:rPr>
          <w:rFonts w:asciiTheme="minorHAnsi" w:hAnsiTheme="minorHAnsi" w:cstheme="minorHAnsi"/>
          <w:i/>
          <w:iCs/>
          <w:sz w:val="20"/>
          <w:szCs w:val="20"/>
        </w:rPr>
      </w:pPr>
      <w:r w:rsidRPr="00667738">
        <w:rPr>
          <w:rFonts w:asciiTheme="minorHAnsi" w:hAnsiTheme="minorHAnsi" w:cstheme="minorHAnsi"/>
          <w:color w:val="A6A6A6" w:themeColor="background1" w:themeShade="A6"/>
          <w:sz w:val="16"/>
          <w:szCs w:val="16"/>
        </w:rPr>
        <w:t xml:space="preserve">.......................................................................................           </w:t>
      </w:r>
      <w:r w:rsidRPr="00667738">
        <w:rPr>
          <w:rFonts w:asciiTheme="minorHAnsi" w:hAnsiTheme="minorHAnsi" w:cstheme="minorHAnsi"/>
        </w:rPr>
        <w:t xml:space="preserve">                         </w:t>
      </w:r>
      <w:r w:rsidRPr="00667738">
        <w:rPr>
          <w:rFonts w:asciiTheme="minorHAnsi" w:hAnsiTheme="minorHAnsi" w:cstheme="minorHAnsi"/>
          <w:color w:val="A6A6A6" w:themeColor="background1" w:themeShade="A6"/>
          <w:sz w:val="16"/>
          <w:szCs w:val="16"/>
        </w:rPr>
        <w:t>....................................................</w:t>
      </w:r>
      <w:r w:rsidRPr="00667738">
        <w:rPr>
          <w:rFonts w:asciiTheme="minorHAnsi" w:hAnsiTheme="minorHAnsi" w:cstheme="minorHAnsi"/>
        </w:rPr>
        <w:t xml:space="preserve">, dnia </w:t>
      </w:r>
      <w:r w:rsidRPr="00667738">
        <w:rPr>
          <w:rFonts w:asciiTheme="minorHAnsi" w:hAnsiTheme="minorHAnsi" w:cstheme="minorHAnsi"/>
          <w:color w:val="A6A6A6" w:themeColor="background1" w:themeShade="A6"/>
          <w:sz w:val="16"/>
          <w:szCs w:val="16"/>
        </w:rPr>
        <w:t>.....................................</w:t>
      </w:r>
    </w:p>
    <w:p w14:paraId="4195A933" w14:textId="77777777" w:rsidR="00B013A1" w:rsidRPr="00667738" w:rsidRDefault="00B013A1" w:rsidP="00667738">
      <w:pPr>
        <w:rPr>
          <w:rFonts w:asciiTheme="minorHAnsi" w:hAnsiTheme="minorHAnsi" w:cstheme="minorHAnsi"/>
          <w:i/>
          <w:iCs/>
          <w:sz w:val="20"/>
          <w:szCs w:val="20"/>
        </w:rPr>
      </w:pPr>
      <w:r w:rsidRPr="00667738">
        <w:rPr>
          <w:rFonts w:asciiTheme="minorHAnsi" w:hAnsiTheme="minorHAnsi" w:cstheme="minorHAnsi"/>
          <w:i/>
          <w:iCs/>
          <w:sz w:val="20"/>
          <w:szCs w:val="20"/>
        </w:rPr>
        <w:t>/pieczątka nagłówkowa  Wykonawcy/                                                                           /miejscowość/</w:t>
      </w:r>
    </w:p>
    <w:p w14:paraId="2588CEB0" w14:textId="77777777" w:rsidR="00B013A1" w:rsidRPr="00667738" w:rsidRDefault="00B013A1" w:rsidP="00667738">
      <w:pPr>
        <w:rPr>
          <w:rFonts w:asciiTheme="minorHAnsi" w:hAnsiTheme="minorHAnsi" w:cstheme="minorHAnsi"/>
        </w:rPr>
      </w:pPr>
    </w:p>
    <w:p w14:paraId="58FA2468" w14:textId="77777777" w:rsidR="00884392" w:rsidRDefault="00B013A1" w:rsidP="00667738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667738">
        <w:rPr>
          <w:rFonts w:asciiTheme="minorHAnsi" w:hAnsiTheme="minorHAnsi" w:cstheme="minorHAnsi"/>
          <w:b/>
          <w:bCs/>
          <w:sz w:val="28"/>
          <w:szCs w:val="28"/>
        </w:rPr>
        <w:t>OFERTA</w:t>
      </w:r>
    </w:p>
    <w:p w14:paraId="73634DDA" w14:textId="346FDF0E" w:rsidR="00B013A1" w:rsidRPr="002E6AA3" w:rsidRDefault="00884392" w:rsidP="00884392">
      <w:pPr>
        <w:spacing w:after="120"/>
        <w:jc w:val="center"/>
        <w:rPr>
          <w:rFonts w:asciiTheme="minorHAnsi" w:eastAsia="Calibri" w:hAnsiTheme="minorHAnsi" w:cstheme="minorHAnsi"/>
          <w:b/>
          <w:bCs/>
          <w:kern w:val="1"/>
          <w:lang w:eastAsia="ar-SA"/>
        </w:rPr>
      </w:pPr>
      <w:r w:rsidRPr="002E6AA3">
        <w:rPr>
          <w:rFonts w:asciiTheme="minorHAnsi" w:eastAsia="Times New Roman" w:hAnsiTheme="minorHAnsi" w:cstheme="minorHAnsi"/>
          <w:b/>
        </w:rPr>
        <w:t>N</w:t>
      </w:r>
      <w:r w:rsidR="00B013A1" w:rsidRPr="002E6AA3">
        <w:rPr>
          <w:rFonts w:asciiTheme="minorHAnsi" w:eastAsia="Times New Roman" w:hAnsiTheme="minorHAnsi" w:cstheme="minorHAnsi"/>
          <w:b/>
        </w:rPr>
        <w:t>a</w:t>
      </w:r>
      <w:r w:rsidRPr="002E6AA3">
        <w:rPr>
          <w:rFonts w:asciiTheme="minorHAnsi" w:eastAsia="Times New Roman" w:hAnsiTheme="minorHAnsi" w:cstheme="minorHAnsi"/>
          <w:b/>
        </w:rPr>
        <w:t xml:space="preserve"> </w:t>
      </w:r>
      <w:r w:rsidR="00B013A1" w:rsidRPr="002E6AA3">
        <w:rPr>
          <w:rFonts w:asciiTheme="minorHAnsi" w:eastAsia="Calibri" w:hAnsiTheme="minorHAnsi" w:cstheme="minorHAnsi"/>
          <w:b/>
          <w:bCs/>
          <w:kern w:val="1"/>
          <w:lang w:eastAsia="ar-SA"/>
        </w:rPr>
        <w:t xml:space="preserve">świadczenie usług utrzymania czystości, odśnieżania i pielęgnacji zieleni na terenie </w:t>
      </w:r>
      <w:r w:rsidR="00B013A1" w:rsidRPr="002E6AA3">
        <w:rPr>
          <w:rFonts w:asciiTheme="minorHAnsi" w:eastAsia="Calibri" w:hAnsiTheme="minorHAnsi" w:cstheme="minorHAnsi"/>
          <w:b/>
          <w:bCs/>
          <w:kern w:val="1"/>
          <w:lang w:eastAsia="ar-SA"/>
        </w:rPr>
        <w:br/>
        <w:t>Pomorskiej Specjalnej Strefy Ekonomicznej Sp. z o.o. w 202</w:t>
      </w:r>
      <w:r w:rsidRPr="002E6AA3">
        <w:rPr>
          <w:rFonts w:asciiTheme="minorHAnsi" w:eastAsia="Calibri" w:hAnsiTheme="minorHAnsi" w:cstheme="minorHAnsi"/>
          <w:b/>
          <w:bCs/>
          <w:kern w:val="1"/>
          <w:lang w:eastAsia="ar-SA"/>
        </w:rPr>
        <w:t>2</w:t>
      </w:r>
      <w:r w:rsidR="00B013A1" w:rsidRPr="002E6AA3">
        <w:rPr>
          <w:rFonts w:asciiTheme="minorHAnsi" w:eastAsia="Calibri" w:hAnsiTheme="minorHAnsi" w:cstheme="minorHAnsi"/>
          <w:b/>
          <w:bCs/>
          <w:kern w:val="1"/>
          <w:lang w:eastAsia="ar-SA"/>
        </w:rPr>
        <w:t xml:space="preserve"> roku.</w:t>
      </w:r>
    </w:p>
    <w:p w14:paraId="43AEA479" w14:textId="2577E893" w:rsidR="00B013A1" w:rsidRPr="00667738" w:rsidRDefault="00B013A1" w:rsidP="00884392">
      <w:pPr>
        <w:keepNext/>
        <w:jc w:val="center"/>
        <w:rPr>
          <w:rFonts w:asciiTheme="minorHAnsi" w:hAnsiTheme="minorHAnsi" w:cstheme="minorHAnsi"/>
          <w:b/>
          <w:color w:val="FF0000"/>
        </w:rPr>
      </w:pPr>
      <w:r w:rsidRPr="002E6AA3">
        <w:rPr>
          <w:rFonts w:asciiTheme="minorHAnsi" w:hAnsiTheme="minorHAnsi" w:cstheme="minorHAnsi"/>
          <w:b/>
          <w:bCs/>
          <w:kern w:val="1"/>
        </w:rPr>
        <w:t xml:space="preserve">numer sprawy: </w:t>
      </w:r>
      <w:r w:rsidR="002E6AA3" w:rsidRPr="002E6AA3">
        <w:rPr>
          <w:b/>
          <w:bCs/>
        </w:rPr>
        <w:t>DOP</w:t>
      </w:r>
      <w:r w:rsidR="002E6AA3">
        <w:rPr>
          <w:b/>
          <w:bCs/>
        </w:rPr>
        <w:t>.260.6.1.2021.DB</w:t>
      </w:r>
    </w:p>
    <w:p w14:paraId="7DB358D9" w14:textId="77777777" w:rsidR="00B013A1" w:rsidRPr="00667738" w:rsidRDefault="00B013A1" w:rsidP="00884392">
      <w:pPr>
        <w:tabs>
          <w:tab w:val="left" w:pos="708"/>
          <w:tab w:val="left" w:pos="5529"/>
        </w:tabs>
        <w:spacing w:after="240"/>
        <w:jc w:val="both"/>
        <w:rPr>
          <w:rFonts w:asciiTheme="minorHAnsi" w:hAnsiTheme="minorHAnsi" w:cstheme="minorHAnsi"/>
          <w:b/>
          <w:bCs/>
        </w:rPr>
      </w:pPr>
      <w:r w:rsidRPr="00667738">
        <w:rPr>
          <w:rFonts w:asciiTheme="minorHAnsi" w:hAnsiTheme="minorHAnsi" w:cstheme="minorHAnsi"/>
          <w:b/>
          <w:bCs/>
          <w:u w:val="single"/>
        </w:rPr>
        <w:t xml:space="preserve">I. DANE WYKONAWCY: </w:t>
      </w:r>
    </w:p>
    <w:p w14:paraId="646471CB" w14:textId="77777777" w:rsidR="00B013A1" w:rsidRPr="00667738" w:rsidRDefault="00B013A1" w:rsidP="00667738">
      <w:pPr>
        <w:jc w:val="center"/>
        <w:rPr>
          <w:rFonts w:asciiTheme="minorHAnsi" w:hAnsiTheme="minorHAnsi" w:cstheme="minorHAnsi"/>
          <w:b/>
          <w:bCs/>
        </w:rPr>
      </w:pPr>
      <w:r w:rsidRPr="00667738">
        <w:rPr>
          <w:rFonts w:asciiTheme="minorHAnsi" w:hAnsiTheme="minorHAnsi" w:cstheme="minorHAnsi"/>
          <w:color w:val="A6A6A6" w:themeColor="background1" w:themeShade="A6"/>
          <w:sz w:val="16"/>
          <w:szCs w:val="16"/>
        </w:rPr>
        <w:t xml:space="preserve">……....................................................................................................................................................................................................................................    </w:t>
      </w:r>
      <w:r w:rsidRPr="00667738">
        <w:rPr>
          <w:rFonts w:asciiTheme="minorHAnsi" w:hAnsiTheme="minorHAnsi" w:cstheme="minorHAnsi"/>
        </w:rPr>
        <w:t>[nazwa / imię i nazwisko Wykonawcy]</w:t>
      </w:r>
    </w:p>
    <w:p w14:paraId="7C6E6769" w14:textId="77777777" w:rsidR="00B013A1" w:rsidRPr="00667738" w:rsidRDefault="00B013A1" w:rsidP="00667738">
      <w:pPr>
        <w:rPr>
          <w:rFonts w:asciiTheme="minorHAnsi" w:hAnsiTheme="minorHAnsi" w:cstheme="minorHAnsi"/>
          <w:b/>
          <w:bCs/>
        </w:rPr>
      </w:pPr>
    </w:p>
    <w:p w14:paraId="32823236" w14:textId="77777777" w:rsidR="00B013A1" w:rsidRPr="00667738" w:rsidRDefault="00B013A1" w:rsidP="00667738">
      <w:pPr>
        <w:jc w:val="center"/>
        <w:rPr>
          <w:rFonts w:asciiTheme="minorHAnsi" w:hAnsiTheme="minorHAnsi" w:cstheme="minorHAnsi"/>
          <w:i/>
          <w:iCs/>
        </w:rPr>
      </w:pPr>
      <w:r w:rsidRPr="00667738">
        <w:rPr>
          <w:rFonts w:asciiTheme="minorHAnsi" w:hAnsiTheme="minorHAnsi" w:cstheme="minorHAnsi"/>
          <w:color w:val="A6A6A6" w:themeColor="background1" w:themeShade="A6"/>
          <w:sz w:val="16"/>
          <w:szCs w:val="16"/>
        </w:rPr>
        <w:t xml:space="preserve">…….................................................................................................................................................................................................................................... </w:t>
      </w:r>
      <w:r w:rsidRPr="00667738">
        <w:rPr>
          <w:rFonts w:asciiTheme="minorHAnsi" w:hAnsiTheme="minorHAnsi" w:cstheme="minorHAnsi"/>
        </w:rPr>
        <w:t>[siedziba / miejsce zamieszkania Wykonawcy]</w:t>
      </w:r>
    </w:p>
    <w:p w14:paraId="47CD2040" w14:textId="77777777" w:rsidR="00B013A1" w:rsidRPr="00667738" w:rsidRDefault="00B013A1" w:rsidP="00667738">
      <w:pPr>
        <w:rPr>
          <w:rFonts w:asciiTheme="minorHAnsi" w:hAnsiTheme="minorHAnsi" w:cstheme="minorHAnsi"/>
          <w:i/>
          <w:iCs/>
        </w:rPr>
      </w:pPr>
    </w:p>
    <w:p w14:paraId="235B20E7" w14:textId="77777777" w:rsidR="00B013A1" w:rsidRPr="00667738" w:rsidRDefault="00B013A1" w:rsidP="00884392">
      <w:pPr>
        <w:tabs>
          <w:tab w:val="left" w:pos="5529"/>
        </w:tabs>
        <w:spacing w:line="360" w:lineRule="auto"/>
        <w:jc w:val="both"/>
        <w:rPr>
          <w:rFonts w:asciiTheme="minorHAnsi" w:hAnsiTheme="minorHAnsi" w:cstheme="minorHAnsi"/>
        </w:rPr>
      </w:pPr>
      <w:r w:rsidRPr="00667738">
        <w:rPr>
          <w:rFonts w:asciiTheme="minorHAnsi" w:hAnsiTheme="minorHAnsi" w:cstheme="minorHAnsi"/>
        </w:rPr>
        <w:t xml:space="preserve">numer telefonu / faksu </w:t>
      </w:r>
      <w:r w:rsidRPr="00667738">
        <w:rPr>
          <w:rFonts w:asciiTheme="minorHAnsi" w:hAnsiTheme="minorHAnsi" w:cstheme="minorHAnsi"/>
          <w:color w:val="A6A6A6" w:themeColor="background1" w:themeShade="A6"/>
          <w:sz w:val="16"/>
          <w:szCs w:val="16"/>
        </w:rPr>
        <w:t>.......................................................................</w:t>
      </w:r>
      <w:r w:rsidRPr="00667738">
        <w:rPr>
          <w:rFonts w:asciiTheme="minorHAnsi" w:hAnsiTheme="minorHAnsi" w:cstheme="minorHAnsi"/>
          <w:sz w:val="16"/>
          <w:szCs w:val="16"/>
        </w:rPr>
        <w:t>,</w:t>
      </w:r>
      <w:r w:rsidRPr="00667738">
        <w:rPr>
          <w:rFonts w:asciiTheme="minorHAnsi" w:hAnsiTheme="minorHAnsi" w:cstheme="minorHAnsi"/>
          <w:color w:val="A6A6A6" w:themeColor="background1" w:themeShade="A6"/>
          <w:sz w:val="16"/>
          <w:szCs w:val="16"/>
        </w:rPr>
        <w:t xml:space="preserve"> </w:t>
      </w:r>
      <w:r w:rsidRPr="00667738">
        <w:rPr>
          <w:rFonts w:asciiTheme="minorHAnsi" w:hAnsiTheme="minorHAnsi" w:cstheme="minorHAnsi"/>
        </w:rPr>
        <w:t xml:space="preserve">adres e-mail  Wykonawcy do korespondencji z Zamawiającym drogą elektroniczną  </w:t>
      </w:r>
      <w:r w:rsidRPr="00667738">
        <w:rPr>
          <w:rFonts w:asciiTheme="minorHAnsi" w:hAnsiTheme="minorHAnsi" w:cstheme="minorHAnsi"/>
          <w:color w:val="A6A6A6" w:themeColor="background1" w:themeShade="A6"/>
          <w:sz w:val="16"/>
          <w:szCs w:val="16"/>
        </w:rPr>
        <w:t>……............................................................................</w:t>
      </w:r>
      <w:r w:rsidRPr="00667738">
        <w:rPr>
          <w:rFonts w:asciiTheme="minorHAnsi" w:hAnsiTheme="minorHAnsi" w:cstheme="minorHAnsi"/>
          <w:sz w:val="16"/>
          <w:szCs w:val="16"/>
        </w:rPr>
        <w:t>,</w:t>
      </w:r>
      <w:r w:rsidRPr="00667738">
        <w:rPr>
          <w:rFonts w:asciiTheme="minorHAnsi" w:hAnsiTheme="minorHAnsi" w:cstheme="minorHAnsi"/>
          <w:color w:val="A6A6A6" w:themeColor="background1" w:themeShade="A6"/>
          <w:sz w:val="16"/>
          <w:szCs w:val="16"/>
        </w:rPr>
        <w:t xml:space="preserve"> </w:t>
      </w:r>
      <w:r w:rsidRPr="00667738">
        <w:rPr>
          <w:rFonts w:asciiTheme="minorHAnsi" w:hAnsiTheme="minorHAnsi" w:cstheme="minorHAnsi"/>
        </w:rPr>
        <w:t xml:space="preserve">REGON: </w:t>
      </w:r>
      <w:r w:rsidRPr="00667738">
        <w:rPr>
          <w:rFonts w:asciiTheme="minorHAnsi" w:hAnsiTheme="minorHAnsi" w:cstheme="minorHAnsi"/>
          <w:color w:val="A6A6A6" w:themeColor="background1" w:themeShade="A6"/>
          <w:sz w:val="16"/>
          <w:szCs w:val="16"/>
        </w:rPr>
        <w:t>…….................................................</w:t>
      </w:r>
      <w:r w:rsidRPr="00667738">
        <w:rPr>
          <w:rFonts w:asciiTheme="minorHAnsi" w:hAnsiTheme="minorHAnsi" w:cstheme="minorHAnsi"/>
          <w:sz w:val="16"/>
          <w:szCs w:val="16"/>
        </w:rPr>
        <w:t>,</w:t>
      </w:r>
      <w:r w:rsidRPr="00667738">
        <w:rPr>
          <w:rFonts w:asciiTheme="minorHAnsi" w:hAnsiTheme="minorHAnsi" w:cstheme="minorHAnsi"/>
          <w:color w:val="A6A6A6" w:themeColor="background1" w:themeShade="A6"/>
          <w:sz w:val="16"/>
          <w:szCs w:val="16"/>
        </w:rPr>
        <w:t xml:space="preserve"> </w:t>
      </w:r>
      <w:r w:rsidRPr="00667738">
        <w:rPr>
          <w:rFonts w:asciiTheme="minorHAnsi" w:hAnsiTheme="minorHAnsi" w:cstheme="minorHAnsi"/>
        </w:rPr>
        <w:t>NIP</w:t>
      </w:r>
      <w:r w:rsidRPr="00667738">
        <w:rPr>
          <w:rFonts w:asciiTheme="minorHAnsi" w:hAnsiTheme="minorHAnsi" w:cstheme="minorHAnsi"/>
          <w:color w:val="A6A6A6" w:themeColor="background1" w:themeShade="A6"/>
          <w:sz w:val="16"/>
          <w:szCs w:val="16"/>
        </w:rPr>
        <w:t>……....</w:t>
      </w:r>
      <w:bookmarkStart w:id="0" w:name="_Hlk53130829"/>
      <w:r w:rsidRPr="00667738">
        <w:rPr>
          <w:rFonts w:asciiTheme="minorHAnsi" w:hAnsiTheme="minorHAnsi" w:cstheme="minorHAnsi"/>
          <w:color w:val="A6A6A6" w:themeColor="background1" w:themeShade="A6"/>
          <w:sz w:val="16"/>
          <w:szCs w:val="16"/>
        </w:rPr>
        <w:t>...............................................................</w:t>
      </w:r>
      <w:bookmarkEnd w:id="0"/>
      <w:r w:rsidRPr="00667738">
        <w:rPr>
          <w:rFonts w:asciiTheme="minorHAnsi" w:hAnsiTheme="minorHAnsi" w:cstheme="minorHAnsi"/>
          <w:color w:val="A6A6A6" w:themeColor="background1" w:themeShade="A6"/>
          <w:sz w:val="16"/>
          <w:szCs w:val="16"/>
        </w:rPr>
        <w:t>...</w:t>
      </w:r>
      <w:r w:rsidRPr="00667738">
        <w:rPr>
          <w:rFonts w:asciiTheme="minorHAnsi" w:hAnsiTheme="minorHAnsi" w:cstheme="minorHAnsi"/>
          <w:sz w:val="16"/>
          <w:szCs w:val="16"/>
        </w:rPr>
        <w:t>,</w:t>
      </w:r>
      <w:r w:rsidRPr="00667738">
        <w:rPr>
          <w:rFonts w:asciiTheme="minorHAnsi" w:hAnsiTheme="minorHAnsi" w:cstheme="minorHAnsi"/>
          <w:color w:val="A6A6A6" w:themeColor="background1" w:themeShade="A6"/>
          <w:sz w:val="16"/>
          <w:szCs w:val="16"/>
        </w:rPr>
        <w:t xml:space="preserve"> </w:t>
      </w:r>
      <w:r w:rsidRPr="00667738">
        <w:rPr>
          <w:rFonts w:asciiTheme="minorHAnsi" w:hAnsiTheme="minorHAnsi" w:cstheme="minorHAnsi"/>
        </w:rPr>
        <w:t xml:space="preserve">PESEL: </w:t>
      </w:r>
      <w:r w:rsidRPr="00667738">
        <w:rPr>
          <w:rFonts w:asciiTheme="minorHAnsi" w:hAnsiTheme="minorHAnsi" w:cstheme="minorHAnsi"/>
          <w:color w:val="A6A6A6" w:themeColor="background1" w:themeShade="A6"/>
          <w:sz w:val="16"/>
          <w:szCs w:val="16"/>
        </w:rPr>
        <w:t xml:space="preserve">…….......................................................... </w:t>
      </w:r>
      <w:r w:rsidRPr="00667738">
        <w:rPr>
          <w:rFonts w:asciiTheme="minorHAnsi" w:hAnsiTheme="minorHAnsi" w:cstheme="minorHAnsi"/>
          <w:i/>
          <w:iCs/>
        </w:rPr>
        <w:t>(dotyczy osób fizycznych).</w:t>
      </w:r>
    </w:p>
    <w:p w14:paraId="7A09F5BD" w14:textId="77777777" w:rsidR="00B013A1" w:rsidRPr="00667738" w:rsidRDefault="00B013A1" w:rsidP="00884392">
      <w:pPr>
        <w:spacing w:line="360" w:lineRule="auto"/>
        <w:rPr>
          <w:rFonts w:asciiTheme="minorHAnsi" w:hAnsiTheme="minorHAnsi" w:cstheme="minorHAnsi"/>
          <w:b/>
          <w:bCs/>
        </w:rPr>
      </w:pPr>
      <w:r w:rsidRPr="00667738">
        <w:rPr>
          <w:rFonts w:asciiTheme="minorHAnsi" w:hAnsiTheme="minorHAnsi" w:cstheme="minorHAnsi"/>
        </w:rPr>
        <w:t xml:space="preserve">NUMER RACHUNKU BANKOWEGO: </w:t>
      </w:r>
      <w:r w:rsidRPr="00667738">
        <w:rPr>
          <w:rFonts w:asciiTheme="minorHAnsi" w:hAnsiTheme="minorHAnsi" w:cstheme="minorHAnsi"/>
          <w:color w:val="A6A6A6" w:themeColor="background1" w:themeShade="A6"/>
          <w:sz w:val="16"/>
          <w:szCs w:val="16"/>
        </w:rPr>
        <w:t>......................................................................................................................................................</w:t>
      </w:r>
      <w:r w:rsidRPr="00667738">
        <w:rPr>
          <w:rFonts w:asciiTheme="minorHAnsi" w:hAnsiTheme="minorHAnsi" w:cstheme="minorHAnsi"/>
          <w:sz w:val="16"/>
          <w:szCs w:val="16"/>
        </w:rPr>
        <w:t>.</w:t>
      </w:r>
    </w:p>
    <w:p w14:paraId="6B2539DC" w14:textId="77777777" w:rsidR="00B013A1" w:rsidRPr="00667738" w:rsidRDefault="00B013A1" w:rsidP="00667738">
      <w:pPr>
        <w:rPr>
          <w:rFonts w:asciiTheme="minorHAnsi" w:hAnsiTheme="minorHAnsi" w:cstheme="minorHAnsi"/>
          <w:b/>
          <w:bCs/>
        </w:rPr>
      </w:pPr>
    </w:p>
    <w:p w14:paraId="0E29A3D6" w14:textId="77777777" w:rsidR="00B013A1" w:rsidRPr="00667738" w:rsidRDefault="00B013A1" w:rsidP="00667738">
      <w:pPr>
        <w:tabs>
          <w:tab w:val="left" w:pos="3828"/>
        </w:tabs>
        <w:jc w:val="both"/>
        <w:rPr>
          <w:rFonts w:asciiTheme="minorHAnsi" w:eastAsia="Times New Roman" w:hAnsiTheme="minorHAnsi" w:cstheme="minorHAnsi"/>
          <w:lang w:val="x-none" w:eastAsia="x-none"/>
        </w:rPr>
      </w:pPr>
      <w:r w:rsidRPr="00667738">
        <w:rPr>
          <w:rFonts w:asciiTheme="minorHAnsi" w:eastAsia="Times New Roman" w:hAnsiTheme="minorHAnsi" w:cstheme="minorHAnsi"/>
          <w:b/>
          <w:u w:val="single"/>
          <w:lang w:val="x-none" w:eastAsia="x-none"/>
        </w:rPr>
        <w:t xml:space="preserve">II. CENA (WARTOŚĆ WYNIKAJĄCA Z FORMULARZA CENOWEGO): </w:t>
      </w:r>
    </w:p>
    <w:p w14:paraId="6E7F0668" w14:textId="35725438" w:rsidR="00B013A1" w:rsidRPr="002E6AA3" w:rsidRDefault="00B013A1" w:rsidP="00884392">
      <w:pPr>
        <w:spacing w:after="120"/>
        <w:jc w:val="both"/>
        <w:rPr>
          <w:rFonts w:asciiTheme="minorHAnsi" w:eastAsia="Calibri" w:hAnsiTheme="minorHAnsi" w:cstheme="minorHAnsi"/>
          <w:b/>
          <w:bCs/>
          <w:kern w:val="1"/>
          <w:lang w:eastAsia="ar-SA"/>
        </w:rPr>
      </w:pPr>
      <w:r w:rsidRPr="002E6AA3">
        <w:rPr>
          <w:rFonts w:asciiTheme="minorHAnsi" w:eastAsia="Times New Roman" w:hAnsiTheme="minorHAnsi" w:cstheme="minorHAnsi"/>
        </w:rPr>
        <w:t>W</w:t>
      </w:r>
      <w:r w:rsidRPr="002E6AA3">
        <w:rPr>
          <w:rFonts w:asciiTheme="minorHAnsi" w:eastAsia="Calibri" w:hAnsiTheme="minorHAnsi" w:cstheme="minorHAnsi"/>
          <w:spacing w:val="4"/>
        </w:rPr>
        <w:t xml:space="preserve"> </w:t>
      </w:r>
      <w:r w:rsidRPr="002E6AA3">
        <w:rPr>
          <w:rFonts w:asciiTheme="minorHAnsi" w:eastAsia="Calibri" w:hAnsiTheme="minorHAnsi" w:cstheme="minorHAnsi"/>
        </w:rPr>
        <w:t>o</w:t>
      </w:r>
      <w:r w:rsidRPr="002E6AA3">
        <w:rPr>
          <w:rFonts w:asciiTheme="minorHAnsi" w:eastAsia="Calibri" w:hAnsiTheme="minorHAnsi" w:cstheme="minorHAnsi"/>
          <w:spacing w:val="-1"/>
        </w:rPr>
        <w:t>d</w:t>
      </w:r>
      <w:r w:rsidRPr="002E6AA3">
        <w:rPr>
          <w:rFonts w:asciiTheme="minorHAnsi" w:eastAsia="Calibri" w:hAnsiTheme="minorHAnsi" w:cstheme="minorHAnsi"/>
          <w:spacing w:val="1"/>
        </w:rPr>
        <w:t>p</w:t>
      </w:r>
      <w:r w:rsidRPr="002E6AA3">
        <w:rPr>
          <w:rFonts w:asciiTheme="minorHAnsi" w:eastAsia="Calibri" w:hAnsiTheme="minorHAnsi" w:cstheme="minorHAnsi"/>
          <w:spacing w:val="2"/>
        </w:rPr>
        <w:t>o</w:t>
      </w:r>
      <w:r w:rsidRPr="002E6AA3">
        <w:rPr>
          <w:rFonts w:asciiTheme="minorHAnsi" w:eastAsia="Calibri" w:hAnsiTheme="minorHAnsi" w:cstheme="minorHAnsi"/>
          <w:spacing w:val="-1"/>
        </w:rPr>
        <w:t>w</w:t>
      </w:r>
      <w:r w:rsidRPr="002E6AA3">
        <w:rPr>
          <w:rFonts w:asciiTheme="minorHAnsi" w:eastAsia="Calibri" w:hAnsiTheme="minorHAnsi" w:cstheme="minorHAnsi"/>
        </w:rPr>
        <w:t>i</w:t>
      </w:r>
      <w:r w:rsidRPr="002E6AA3">
        <w:rPr>
          <w:rFonts w:asciiTheme="minorHAnsi" w:eastAsia="Calibri" w:hAnsiTheme="minorHAnsi" w:cstheme="minorHAnsi"/>
          <w:spacing w:val="1"/>
        </w:rPr>
        <w:t>e</w:t>
      </w:r>
      <w:r w:rsidRPr="002E6AA3">
        <w:rPr>
          <w:rFonts w:asciiTheme="minorHAnsi" w:eastAsia="Calibri" w:hAnsiTheme="minorHAnsi" w:cstheme="minorHAnsi"/>
          <w:spacing w:val="-1"/>
        </w:rPr>
        <w:t>dz</w:t>
      </w:r>
      <w:r w:rsidRPr="002E6AA3">
        <w:rPr>
          <w:rFonts w:asciiTheme="minorHAnsi" w:eastAsia="Calibri" w:hAnsiTheme="minorHAnsi" w:cstheme="minorHAnsi"/>
        </w:rPr>
        <w:t>i</w:t>
      </w:r>
      <w:r w:rsidRPr="002E6AA3">
        <w:rPr>
          <w:rFonts w:asciiTheme="minorHAnsi" w:eastAsia="Calibri" w:hAnsiTheme="minorHAnsi" w:cstheme="minorHAnsi"/>
          <w:spacing w:val="49"/>
        </w:rPr>
        <w:t xml:space="preserve"> </w:t>
      </w:r>
      <w:r w:rsidRPr="002E6AA3">
        <w:rPr>
          <w:rFonts w:asciiTheme="minorHAnsi" w:eastAsia="Calibri" w:hAnsiTheme="minorHAnsi" w:cstheme="minorHAnsi"/>
        </w:rPr>
        <w:t xml:space="preserve">na </w:t>
      </w:r>
      <w:r w:rsidRPr="002E6AA3">
        <w:rPr>
          <w:rFonts w:asciiTheme="minorHAnsi" w:eastAsia="Calibri" w:hAnsiTheme="minorHAnsi" w:cstheme="minorHAnsi"/>
          <w:spacing w:val="-1"/>
        </w:rPr>
        <w:t xml:space="preserve">zapytanie ofertowe na </w:t>
      </w:r>
      <w:r w:rsidRPr="002E6AA3">
        <w:rPr>
          <w:rFonts w:asciiTheme="minorHAnsi" w:eastAsia="Calibri" w:hAnsiTheme="minorHAnsi" w:cstheme="minorHAnsi"/>
          <w:bCs/>
          <w:kern w:val="1"/>
          <w:lang w:eastAsia="ar-SA"/>
        </w:rPr>
        <w:t>świadczenie usług utrzymania czystości, odśnieżania i pielęgnacji zieleni na terenie Pomorskiej Specjalnej Stref</w:t>
      </w:r>
      <w:r w:rsidR="002E6AA3">
        <w:rPr>
          <w:rFonts w:asciiTheme="minorHAnsi" w:eastAsia="Calibri" w:hAnsiTheme="minorHAnsi" w:cstheme="minorHAnsi"/>
          <w:bCs/>
          <w:kern w:val="1"/>
          <w:lang w:eastAsia="ar-SA"/>
        </w:rPr>
        <w:t>y Ekonomicznej Sp. z o.o. w 2022</w:t>
      </w:r>
      <w:r w:rsidRPr="002E6AA3">
        <w:rPr>
          <w:rFonts w:asciiTheme="minorHAnsi" w:eastAsia="Calibri" w:hAnsiTheme="minorHAnsi" w:cstheme="minorHAnsi"/>
          <w:bCs/>
          <w:kern w:val="1"/>
          <w:lang w:eastAsia="ar-SA"/>
        </w:rPr>
        <w:t xml:space="preserve"> r</w:t>
      </w:r>
      <w:r w:rsidR="0038005E">
        <w:rPr>
          <w:rFonts w:asciiTheme="minorHAnsi" w:eastAsia="Calibri" w:hAnsiTheme="minorHAnsi" w:cstheme="minorHAnsi"/>
          <w:bCs/>
          <w:kern w:val="1"/>
          <w:lang w:eastAsia="ar-SA"/>
        </w:rPr>
        <w:t>oku:</w:t>
      </w:r>
    </w:p>
    <w:p w14:paraId="1A25B06E" w14:textId="77777777" w:rsidR="00B013A1" w:rsidRPr="00667738" w:rsidRDefault="00B013A1" w:rsidP="00667738">
      <w:pPr>
        <w:widowControl w:val="0"/>
        <w:numPr>
          <w:ilvl w:val="0"/>
          <w:numId w:val="15"/>
        </w:numPr>
        <w:ind w:left="360"/>
        <w:jc w:val="both"/>
        <w:rPr>
          <w:rFonts w:asciiTheme="minorHAnsi" w:hAnsiTheme="minorHAnsi" w:cstheme="minorHAnsi"/>
        </w:rPr>
      </w:pPr>
      <w:r w:rsidRPr="00667738">
        <w:rPr>
          <w:rFonts w:asciiTheme="minorHAnsi" w:hAnsiTheme="minorHAnsi" w:cstheme="minorHAnsi"/>
        </w:rPr>
        <w:t>o</w:t>
      </w:r>
      <w:r w:rsidRPr="00667738">
        <w:rPr>
          <w:rFonts w:asciiTheme="minorHAnsi" w:eastAsia="Cambria" w:hAnsiTheme="minorHAnsi" w:cstheme="minorHAnsi"/>
        </w:rPr>
        <w:t xml:space="preserve">ferujemy wykonanie </w:t>
      </w:r>
      <w:r w:rsidRPr="00667738">
        <w:rPr>
          <w:rFonts w:asciiTheme="minorHAnsi" w:eastAsia="Cambria" w:hAnsiTheme="minorHAnsi" w:cstheme="minorHAnsi"/>
          <w:b/>
        </w:rPr>
        <w:t>części I</w:t>
      </w:r>
      <w:r w:rsidRPr="00667738">
        <w:rPr>
          <w:rFonts w:asciiTheme="minorHAnsi" w:eastAsia="Cambria" w:hAnsiTheme="minorHAnsi" w:cstheme="minorHAnsi"/>
        </w:rPr>
        <w:t xml:space="preserve"> zamówienia w </w:t>
      </w:r>
      <w:r w:rsidRPr="00667738">
        <w:rPr>
          <w:rFonts w:asciiTheme="minorHAnsi" w:eastAsia="Cambria" w:hAnsiTheme="minorHAnsi" w:cstheme="minorHAnsi"/>
          <w:b/>
        </w:rPr>
        <w:t>Gdańskim Parku Naukowo-Technologicznym przy ul. Trzy Lipy 3 w Gdańsku,</w:t>
      </w:r>
      <w:r w:rsidRPr="00667738">
        <w:rPr>
          <w:rFonts w:asciiTheme="minorHAnsi" w:eastAsia="Cambria" w:hAnsiTheme="minorHAnsi" w:cstheme="minorHAnsi"/>
        </w:rPr>
        <w:t xml:space="preserve"> za ryczałtowe, miesięczne wynagrodzenie w wysokości: </w:t>
      </w:r>
      <w:r w:rsidRPr="00667738">
        <w:rPr>
          <w:rFonts w:asciiTheme="minorHAnsi" w:hAnsiTheme="minorHAnsi" w:cstheme="minorHAnsi"/>
          <w:color w:val="A6A6A6" w:themeColor="background1" w:themeShade="A6"/>
          <w:sz w:val="16"/>
          <w:szCs w:val="16"/>
        </w:rPr>
        <w:t>.................................................................................</w:t>
      </w:r>
      <w:r w:rsidRPr="00667738">
        <w:rPr>
          <w:rFonts w:asciiTheme="minorHAnsi" w:eastAsia="Cambria" w:hAnsiTheme="minorHAnsi" w:cstheme="minorHAnsi"/>
        </w:rPr>
        <w:t xml:space="preserve"> zł brutto,</w:t>
      </w:r>
      <w:r w:rsidRPr="00667738">
        <w:rPr>
          <w:rFonts w:asciiTheme="minorHAnsi" w:hAnsiTheme="minorHAnsi" w:cstheme="minorHAnsi"/>
        </w:rPr>
        <w:t xml:space="preserve"> </w:t>
      </w:r>
      <w:r w:rsidRPr="00667738">
        <w:rPr>
          <w:rFonts w:asciiTheme="minorHAnsi" w:eastAsia="Cambria" w:hAnsiTheme="minorHAnsi" w:cstheme="minorHAnsi"/>
        </w:rPr>
        <w:t xml:space="preserve">w tym należny podatek VAT w wysokości:  </w:t>
      </w:r>
      <w:r w:rsidRPr="00667738">
        <w:rPr>
          <w:rFonts w:asciiTheme="minorHAnsi" w:hAnsiTheme="minorHAnsi" w:cstheme="minorHAnsi"/>
          <w:color w:val="A6A6A6" w:themeColor="background1" w:themeShade="A6"/>
          <w:sz w:val="16"/>
          <w:szCs w:val="16"/>
        </w:rPr>
        <w:t xml:space="preserve">................................................................................... </w:t>
      </w:r>
      <w:r w:rsidRPr="00667738">
        <w:rPr>
          <w:rFonts w:asciiTheme="minorHAnsi" w:eastAsia="Cambria" w:hAnsiTheme="minorHAnsi" w:cstheme="minorHAnsi"/>
        </w:rPr>
        <w:t>zł.</w:t>
      </w:r>
    </w:p>
    <w:p w14:paraId="32EE2E20" w14:textId="40579D1E" w:rsidR="00B013A1" w:rsidRPr="00667738" w:rsidRDefault="00B013A1" w:rsidP="00884392">
      <w:pPr>
        <w:widowControl w:val="0"/>
        <w:spacing w:after="100" w:afterAutospacing="1"/>
        <w:ind w:left="340"/>
        <w:jc w:val="both"/>
        <w:rPr>
          <w:rFonts w:asciiTheme="minorHAnsi" w:eastAsia="Cambria" w:hAnsiTheme="minorHAnsi" w:cstheme="minorHAnsi"/>
        </w:rPr>
      </w:pPr>
      <w:r w:rsidRPr="00667738">
        <w:rPr>
          <w:rFonts w:asciiTheme="minorHAnsi" w:eastAsia="Cambria" w:hAnsiTheme="minorHAnsi" w:cstheme="minorHAnsi"/>
          <w:b/>
          <w:bCs/>
        </w:rPr>
        <w:t>Oferujemy łączne</w:t>
      </w:r>
      <w:r w:rsidRPr="00667738">
        <w:rPr>
          <w:rFonts w:asciiTheme="minorHAnsi" w:eastAsia="Cambria" w:hAnsiTheme="minorHAnsi" w:cstheme="minorHAnsi"/>
        </w:rPr>
        <w:t xml:space="preserve">, ryczałtowe wynagrodzenie za realizację </w:t>
      </w:r>
      <w:r w:rsidRPr="00667738">
        <w:rPr>
          <w:rFonts w:asciiTheme="minorHAnsi" w:eastAsia="Cambria" w:hAnsiTheme="minorHAnsi" w:cstheme="minorHAnsi"/>
          <w:b/>
        </w:rPr>
        <w:t>części I</w:t>
      </w:r>
      <w:r w:rsidRPr="00667738">
        <w:rPr>
          <w:rFonts w:asciiTheme="minorHAnsi" w:eastAsia="Cambria" w:hAnsiTheme="minorHAnsi" w:cstheme="minorHAnsi"/>
        </w:rPr>
        <w:t xml:space="preserve"> zamówienia przez okres </w:t>
      </w:r>
      <w:r w:rsidRPr="00667738">
        <w:rPr>
          <w:rFonts w:asciiTheme="minorHAnsi" w:eastAsia="Cambria" w:hAnsiTheme="minorHAnsi" w:cstheme="minorHAnsi"/>
        </w:rPr>
        <w:br/>
      </w:r>
      <w:r w:rsidRPr="00667738">
        <w:rPr>
          <w:rFonts w:asciiTheme="minorHAnsi" w:eastAsia="Cambria" w:hAnsiTheme="minorHAnsi" w:cstheme="minorHAnsi"/>
          <w:b/>
        </w:rPr>
        <w:t>1</w:t>
      </w:r>
      <w:r w:rsidR="00B14FCA">
        <w:rPr>
          <w:rFonts w:asciiTheme="minorHAnsi" w:eastAsia="Cambria" w:hAnsiTheme="minorHAnsi" w:cstheme="minorHAnsi"/>
          <w:b/>
        </w:rPr>
        <w:t>1</w:t>
      </w:r>
      <w:r w:rsidRPr="00667738">
        <w:rPr>
          <w:rFonts w:asciiTheme="minorHAnsi" w:eastAsia="Cambria" w:hAnsiTheme="minorHAnsi" w:cstheme="minorHAnsi"/>
          <w:b/>
        </w:rPr>
        <w:t xml:space="preserve"> miesięcy</w:t>
      </w:r>
      <w:r w:rsidRPr="00667738">
        <w:rPr>
          <w:rFonts w:asciiTheme="minorHAnsi" w:eastAsia="Cambria" w:hAnsiTheme="minorHAnsi" w:cstheme="minorHAnsi"/>
        </w:rPr>
        <w:t xml:space="preserve"> w wysokości: </w:t>
      </w:r>
      <w:r w:rsidRPr="00667738">
        <w:rPr>
          <w:rFonts w:asciiTheme="minorHAnsi" w:hAnsiTheme="minorHAnsi" w:cstheme="minorHAnsi"/>
          <w:color w:val="A6A6A6" w:themeColor="background1" w:themeShade="A6"/>
          <w:sz w:val="16"/>
          <w:szCs w:val="16"/>
        </w:rPr>
        <w:t>....................................................................</w:t>
      </w:r>
      <w:r w:rsidRPr="00667738">
        <w:rPr>
          <w:rFonts w:asciiTheme="minorHAnsi" w:eastAsia="Cambria" w:hAnsiTheme="minorHAnsi" w:cstheme="minorHAnsi"/>
        </w:rPr>
        <w:t xml:space="preserve"> zł brutto, w tym należny podatek VAT </w:t>
      </w:r>
      <w:r w:rsidRPr="00667738">
        <w:rPr>
          <w:rFonts w:asciiTheme="minorHAnsi" w:eastAsia="Cambria" w:hAnsiTheme="minorHAnsi" w:cstheme="minorHAnsi"/>
        </w:rPr>
        <w:br/>
        <w:t xml:space="preserve">w wysokości:  </w:t>
      </w:r>
      <w:r w:rsidRPr="00667738">
        <w:rPr>
          <w:rFonts w:asciiTheme="minorHAnsi" w:hAnsiTheme="minorHAnsi" w:cstheme="minorHAnsi"/>
          <w:color w:val="A6A6A6" w:themeColor="background1" w:themeShade="A6"/>
          <w:sz w:val="16"/>
          <w:szCs w:val="16"/>
        </w:rPr>
        <w:t xml:space="preserve">............................................................... </w:t>
      </w:r>
      <w:r w:rsidRPr="00667738">
        <w:rPr>
          <w:rFonts w:asciiTheme="minorHAnsi" w:eastAsia="Cambria" w:hAnsiTheme="minorHAnsi" w:cstheme="minorHAnsi"/>
        </w:rPr>
        <w:t>zł.</w:t>
      </w:r>
    </w:p>
    <w:p w14:paraId="766C4402" w14:textId="77777777" w:rsidR="00B013A1" w:rsidRPr="00667738" w:rsidRDefault="00B013A1" w:rsidP="00667738">
      <w:pPr>
        <w:widowControl w:val="0"/>
        <w:numPr>
          <w:ilvl w:val="0"/>
          <w:numId w:val="15"/>
        </w:numPr>
        <w:ind w:left="360"/>
        <w:jc w:val="both"/>
        <w:rPr>
          <w:rFonts w:asciiTheme="minorHAnsi" w:hAnsiTheme="minorHAnsi" w:cstheme="minorHAnsi"/>
        </w:rPr>
      </w:pPr>
      <w:r w:rsidRPr="00667738">
        <w:rPr>
          <w:rFonts w:asciiTheme="minorHAnsi" w:hAnsiTheme="minorHAnsi" w:cstheme="minorHAnsi"/>
        </w:rPr>
        <w:t>o</w:t>
      </w:r>
      <w:r w:rsidRPr="00667738">
        <w:rPr>
          <w:rFonts w:asciiTheme="minorHAnsi" w:eastAsia="Cambria" w:hAnsiTheme="minorHAnsi" w:cstheme="minorHAnsi"/>
        </w:rPr>
        <w:t xml:space="preserve">ferujemy wykonanie </w:t>
      </w:r>
      <w:r w:rsidRPr="00667738">
        <w:rPr>
          <w:rFonts w:asciiTheme="minorHAnsi" w:eastAsia="Cambria" w:hAnsiTheme="minorHAnsi" w:cstheme="minorHAnsi"/>
          <w:b/>
        </w:rPr>
        <w:t>części II</w:t>
      </w:r>
      <w:r w:rsidRPr="00667738">
        <w:rPr>
          <w:rFonts w:asciiTheme="minorHAnsi" w:eastAsia="Cambria" w:hAnsiTheme="minorHAnsi" w:cstheme="minorHAnsi"/>
        </w:rPr>
        <w:t xml:space="preserve"> zamówienia w </w:t>
      </w:r>
      <w:r w:rsidRPr="00667738">
        <w:rPr>
          <w:rFonts w:asciiTheme="minorHAnsi" w:eastAsia="Calibri" w:hAnsiTheme="minorHAnsi" w:cstheme="minorHAnsi"/>
          <w:b/>
        </w:rPr>
        <w:t>Bałtyckim Porcie Nowych Technologii, przy ul. Czechosłowackiej 3 w Gdyni</w:t>
      </w:r>
      <w:r w:rsidRPr="00667738">
        <w:rPr>
          <w:rFonts w:asciiTheme="minorHAnsi" w:eastAsia="Calibri" w:hAnsiTheme="minorHAnsi" w:cstheme="minorHAnsi"/>
        </w:rPr>
        <w:t>,</w:t>
      </w:r>
      <w:r w:rsidRPr="00667738">
        <w:rPr>
          <w:rFonts w:asciiTheme="minorHAnsi" w:hAnsiTheme="minorHAnsi" w:cstheme="minorHAnsi"/>
        </w:rPr>
        <w:t xml:space="preserve"> </w:t>
      </w:r>
      <w:r w:rsidRPr="00667738">
        <w:rPr>
          <w:rFonts w:asciiTheme="minorHAnsi" w:eastAsia="Cambria" w:hAnsiTheme="minorHAnsi" w:cstheme="minorHAnsi"/>
        </w:rPr>
        <w:t xml:space="preserve">za ryczałtowe, miesięczne wynagrodzenie w wysokości: </w:t>
      </w:r>
      <w:r w:rsidRPr="00667738">
        <w:rPr>
          <w:rFonts w:asciiTheme="minorHAnsi" w:hAnsiTheme="minorHAnsi" w:cstheme="minorHAnsi"/>
          <w:color w:val="A6A6A6" w:themeColor="background1" w:themeShade="A6"/>
          <w:sz w:val="16"/>
          <w:szCs w:val="16"/>
        </w:rPr>
        <w:t>...............................................................</w:t>
      </w:r>
      <w:r w:rsidRPr="00667738">
        <w:rPr>
          <w:rFonts w:asciiTheme="minorHAnsi" w:eastAsia="Cambria" w:hAnsiTheme="minorHAnsi" w:cstheme="minorHAnsi"/>
        </w:rPr>
        <w:t xml:space="preserve"> zł brutto,</w:t>
      </w:r>
      <w:r w:rsidRPr="00667738">
        <w:rPr>
          <w:rFonts w:asciiTheme="minorHAnsi" w:hAnsiTheme="minorHAnsi" w:cstheme="minorHAnsi"/>
        </w:rPr>
        <w:t xml:space="preserve"> </w:t>
      </w:r>
      <w:r w:rsidRPr="00667738">
        <w:rPr>
          <w:rFonts w:asciiTheme="minorHAnsi" w:eastAsia="Cambria" w:hAnsiTheme="minorHAnsi" w:cstheme="minorHAnsi"/>
        </w:rPr>
        <w:t xml:space="preserve">w tym należny podatek VAT w wysokości:  </w:t>
      </w:r>
      <w:r w:rsidRPr="00667738">
        <w:rPr>
          <w:rFonts w:asciiTheme="minorHAnsi" w:hAnsiTheme="minorHAnsi" w:cstheme="minorHAnsi"/>
          <w:color w:val="A6A6A6" w:themeColor="background1" w:themeShade="A6"/>
          <w:sz w:val="16"/>
          <w:szCs w:val="16"/>
        </w:rPr>
        <w:t xml:space="preserve">............................................................... </w:t>
      </w:r>
      <w:r w:rsidRPr="00667738">
        <w:rPr>
          <w:rFonts w:asciiTheme="minorHAnsi" w:eastAsia="Cambria" w:hAnsiTheme="minorHAnsi" w:cstheme="minorHAnsi"/>
        </w:rPr>
        <w:t>zł.</w:t>
      </w:r>
    </w:p>
    <w:p w14:paraId="3279FE62" w14:textId="5A0B6366" w:rsidR="00B013A1" w:rsidRPr="00667738" w:rsidRDefault="00B013A1" w:rsidP="00667738">
      <w:pPr>
        <w:widowControl w:val="0"/>
        <w:ind w:left="340"/>
        <w:jc w:val="both"/>
        <w:rPr>
          <w:rFonts w:asciiTheme="minorHAnsi" w:eastAsia="Cambria" w:hAnsiTheme="minorHAnsi" w:cstheme="minorHAnsi"/>
        </w:rPr>
      </w:pPr>
      <w:r w:rsidRPr="00667738">
        <w:rPr>
          <w:rFonts w:asciiTheme="minorHAnsi" w:eastAsia="Cambria" w:hAnsiTheme="minorHAnsi" w:cstheme="minorHAnsi"/>
          <w:b/>
          <w:bCs/>
        </w:rPr>
        <w:t>Oferujemy łączne</w:t>
      </w:r>
      <w:r w:rsidRPr="00667738">
        <w:rPr>
          <w:rFonts w:asciiTheme="minorHAnsi" w:eastAsia="Cambria" w:hAnsiTheme="minorHAnsi" w:cstheme="minorHAnsi"/>
        </w:rPr>
        <w:t xml:space="preserve">, ryczałtowe wynagrodzenie za realizację </w:t>
      </w:r>
      <w:r w:rsidRPr="00667738">
        <w:rPr>
          <w:rFonts w:asciiTheme="minorHAnsi" w:eastAsia="Cambria" w:hAnsiTheme="minorHAnsi" w:cstheme="minorHAnsi"/>
          <w:b/>
        </w:rPr>
        <w:t>części II</w:t>
      </w:r>
      <w:r w:rsidRPr="00667738">
        <w:rPr>
          <w:rFonts w:asciiTheme="minorHAnsi" w:eastAsia="Cambria" w:hAnsiTheme="minorHAnsi" w:cstheme="minorHAnsi"/>
        </w:rPr>
        <w:t xml:space="preserve"> zamówienia przez okres </w:t>
      </w:r>
      <w:r w:rsidRPr="00667738">
        <w:rPr>
          <w:rFonts w:asciiTheme="minorHAnsi" w:eastAsia="Cambria" w:hAnsiTheme="minorHAnsi" w:cstheme="minorHAnsi"/>
        </w:rPr>
        <w:br/>
      </w:r>
      <w:r w:rsidRPr="00667738">
        <w:rPr>
          <w:rFonts w:asciiTheme="minorHAnsi" w:eastAsia="Cambria" w:hAnsiTheme="minorHAnsi" w:cstheme="minorHAnsi"/>
          <w:b/>
        </w:rPr>
        <w:t>1</w:t>
      </w:r>
      <w:r w:rsidR="00B14FCA">
        <w:rPr>
          <w:rFonts w:asciiTheme="minorHAnsi" w:eastAsia="Cambria" w:hAnsiTheme="minorHAnsi" w:cstheme="minorHAnsi"/>
          <w:b/>
        </w:rPr>
        <w:t>1</w:t>
      </w:r>
      <w:r w:rsidRPr="00667738">
        <w:rPr>
          <w:rFonts w:asciiTheme="minorHAnsi" w:eastAsia="Cambria" w:hAnsiTheme="minorHAnsi" w:cstheme="minorHAnsi"/>
          <w:b/>
        </w:rPr>
        <w:t xml:space="preserve"> miesięcy</w:t>
      </w:r>
      <w:r w:rsidRPr="00667738">
        <w:rPr>
          <w:rFonts w:asciiTheme="minorHAnsi" w:eastAsia="Cambria" w:hAnsiTheme="minorHAnsi" w:cstheme="minorHAnsi"/>
        </w:rPr>
        <w:t xml:space="preserve"> w wysokości: </w:t>
      </w:r>
      <w:r w:rsidRPr="00667738">
        <w:rPr>
          <w:rFonts w:asciiTheme="minorHAnsi" w:hAnsiTheme="minorHAnsi" w:cstheme="minorHAnsi"/>
          <w:color w:val="A6A6A6" w:themeColor="background1" w:themeShade="A6"/>
          <w:sz w:val="16"/>
          <w:szCs w:val="16"/>
        </w:rPr>
        <w:t>...............................................................</w:t>
      </w:r>
      <w:r w:rsidRPr="00667738">
        <w:rPr>
          <w:rFonts w:asciiTheme="minorHAnsi" w:eastAsia="Cambria" w:hAnsiTheme="minorHAnsi" w:cstheme="minorHAnsi"/>
        </w:rPr>
        <w:t xml:space="preserve"> zł brutto, w tym należny podatek VAT </w:t>
      </w:r>
      <w:r w:rsidRPr="00667738">
        <w:rPr>
          <w:rFonts w:asciiTheme="minorHAnsi" w:eastAsia="Cambria" w:hAnsiTheme="minorHAnsi" w:cstheme="minorHAnsi"/>
        </w:rPr>
        <w:br/>
        <w:t xml:space="preserve">w wysokości:  </w:t>
      </w:r>
      <w:r w:rsidRPr="00667738">
        <w:rPr>
          <w:rFonts w:asciiTheme="minorHAnsi" w:hAnsiTheme="minorHAnsi" w:cstheme="minorHAnsi"/>
          <w:color w:val="A6A6A6" w:themeColor="background1" w:themeShade="A6"/>
          <w:sz w:val="16"/>
          <w:szCs w:val="16"/>
        </w:rPr>
        <w:t xml:space="preserve">............................................................... </w:t>
      </w:r>
      <w:r w:rsidRPr="00667738">
        <w:rPr>
          <w:rFonts w:asciiTheme="minorHAnsi" w:eastAsia="Cambria" w:hAnsiTheme="minorHAnsi" w:cstheme="minorHAnsi"/>
        </w:rPr>
        <w:t>zł.</w:t>
      </w:r>
    </w:p>
    <w:p w14:paraId="0D20C09C" w14:textId="77777777" w:rsidR="00B013A1" w:rsidRPr="00667738" w:rsidRDefault="00B013A1" w:rsidP="00667738">
      <w:pPr>
        <w:tabs>
          <w:tab w:val="left" w:pos="708"/>
          <w:tab w:val="left" w:pos="5529"/>
        </w:tabs>
        <w:jc w:val="both"/>
        <w:rPr>
          <w:rFonts w:asciiTheme="minorHAnsi" w:hAnsiTheme="minorHAnsi" w:cstheme="minorHAnsi"/>
          <w:b/>
          <w:bCs/>
          <w:u w:val="single"/>
        </w:rPr>
      </w:pPr>
    </w:p>
    <w:p w14:paraId="7541041F" w14:textId="77777777" w:rsidR="00884392" w:rsidRDefault="00884392" w:rsidP="00667738">
      <w:pPr>
        <w:tabs>
          <w:tab w:val="left" w:pos="708"/>
          <w:tab w:val="left" w:pos="5529"/>
        </w:tabs>
        <w:jc w:val="both"/>
        <w:rPr>
          <w:rFonts w:asciiTheme="minorHAnsi" w:hAnsiTheme="minorHAnsi" w:cstheme="minorHAnsi"/>
          <w:b/>
          <w:bCs/>
          <w:u w:val="single"/>
        </w:rPr>
      </w:pPr>
    </w:p>
    <w:p w14:paraId="1A5C2389" w14:textId="77777777" w:rsidR="00884392" w:rsidRDefault="00884392" w:rsidP="00667738">
      <w:pPr>
        <w:tabs>
          <w:tab w:val="left" w:pos="708"/>
          <w:tab w:val="left" w:pos="5529"/>
        </w:tabs>
        <w:jc w:val="both"/>
        <w:rPr>
          <w:rFonts w:asciiTheme="minorHAnsi" w:hAnsiTheme="minorHAnsi" w:cstheme="minorHAnsi"/>
          <w:b/>
          <w:bCs/>
          <w:u w:val="single"/>
        </w:rPr>
      </w:pPr>
    </w:p>
    <w:p w14:paraId="3BF936F6" w14:textId="77777777" w:rsidR="00884392" w:rsidRDefault="00884392" w:rsidP="00667738">
      <w:pPr>
        <w:tabs>
          <w:tab w:val="left" w:pos="708"/>
          <w:tab w:val="left" w:pos="5529"/>
        </w:tabs>
        <w:jc w:val="both"/>
        <w:rPr>
          <w:rFonts w:asciiTheme="minorHAnsi" w:hAnsiTheme="minorHAnsi" w:cstheme="minorHAnsi"/>
          <w:b/>
          <w:bCs/>
          <w:u w:val="single"/>
        </w:rPr>
      </w:pPr>
    </w:p>
    <w:p w14:paraId="3C89CD54" w14:textId="5BCBFEC2" w:rsidR="00B013A1" w:rsidRPr="00231B53" w:rsidRDefault="00B013A1" w:rsidP="00667738">
      <w:pPr>
        <w:tabs>
          <w:tab w:val="left" w:pos="708"/>
          <w:tab w:val="left" w:pos="5529"/>
        </w:tabs>
        <w:jc w:val="both"/>
        <w:rPr>
          <w:rFonts w:asciiTheme="minorHAnsi" w:hAnsiTheme="minorHAnsi" w:cstheme="minorHAnsi"/>
          <w:b/>
          <w:bCs/>
          <w:u w:val="single"/>
        </w:rPr>
      </w:pPr>
      <w:r w:rsidRPr="00667738">
        <w:rPr>
          <w:rFonts w:asciiTheme="minorHAnsi" w:hAnsiTheme="minorHAnsi" w:cstheme="minorHAnsi"/>
          <w:b/>
          <w:bCs/>
          <w:u w:val="single"/>
        </w:rPr>
        <w:lastRenderedPageBreak/>
        <w:t xml:space="preserve">III. </w:t>
      </w:r>
      <w:r w:rsidRPr="00231B53">
        <w:rPr>
          <w:rFonts w:asciiTheme="minorHAnsi" w:hAnsiTheme="minorHAnsi" w:cstheme="minorHAnsi"/>
          <w:b/>
          <w:bCs/>
          <w:u w:val="single"/>
        </w:rPr>
        <w:t>OKRES WYKONANIA</w:t>
      </w:r>
    </w:p>
    <w:p w14:paraId="0D96F340" w14:textId="77777777" w:rsidR="00B013A1" w:rsidRPr="00231B53" w:rsidRDefault="00B013A1" w:rsidP="00667738">
      <w:pPr>
        <w:rPr>
          <w:rFonts w:asciiTheme="minorHAnsi" w:eastAsia="Times New Roman" w:hAnsiTheme="minorHAnsi" w:cstheme="minorHAnsi"/>
          <w:b/>
        </w:rPr>
      </w:pPr>
      <w:r w:rsidRPr="00231B53">
        <w:rPr>
          <w:rFonts w:asciiTheme="minorHAnsi" w:eastAsia="Times New Roman" w:hAnsiTheme="minorHAnsi" w:cstheme="minorHAnsi"/>
        </w:rPr>
        <w:t xml:space="preserve">Oferuje wykonanie przedmiotu zamówienia w terminie: </w:t>
      </w:r>
    </w:p>
    <w:p w14:paraId="7E75E65D" w14:textId="77777777" w:rsidR="00354FCF" w:rsidRPr="00A34456" w:rsidRDefault="00354FCF" w:rsidP="00354FCF">
      <w:pPr>
        <w:tabs>
          <w:tab w:val="left" w:pos="284"/>
          <w:tab w:val="left" w:pos="5529"/>
        </w:tabs>
        <w:jc w:val="both"/>
        <w:rPr>
          <w:rFonts w:asciiTheme="minorHAnsi" w:hAnsiTheme="minorHAnsi" w:cstheme="minorHAnsi"/>
        </w:rPr>
      </w:pPr>
      <w:r w:rsidRPr="00A34456">
        <w:rPr>
          <w:rFonts w:asciiTheme="minorHAnsi" w:hAnsiTheme="minorHAnsi" w:cstheme="minorHAnsi"/>
          <w:b/>
          <w:bCs/>
        </w:rPr>
        <w:t xml:space="preserve">- część I zamówienia: </w:t>
      </w:r>
      <w:r w:rsidRPr="00A34456">
        <w:rPr>
          <w:rFonts w:asciiTheme="minorHAnsi" w:hAnsiTheme="minorHAnsi" w:cstheme="minorHAnsi"/>
          <w:b/>
        </w:rPr>
        <w:t>od dnia 01.02.2022 roku do dnia 31.</w:t>
      </w:r>
      <w:r>
        <w:rPr>
          <w:rFonts w:asciiTheme="minorHAnsi" w:hAnsiTheme="minorHAnsi" w:cstheme="minorHAnsi"/>
          <w:b/>
        </w:rPr>
        <w:t>12</w:t>
      </w:r>
      <w:r w:rsidRPr="00A34456">
        <w:rPr>
          <w:rFonts w:asciiTheme="minorHAnsi" w:hAnsiTheme="minorHAnsi" w:cstheme="minorHAnsi"/>
          <w:b/>
        </w:rPr>
        <w:t>.20</w:t>
      </w:r>
      <w:r>
        <w:rPr>
          <w:rFonts w:asciiTheme="minorHAnsi" w:hAnsiTheme="minorHAnsi" w:cstheme="minorHAnsi"/>
          <w:b/>
        </w:rPr>
        <w:t>22</w:t>
      </w:r>
      <w:r w:rsidRPr="00A34456">
        <w:rPr>
          <w:rFonts w:asciiTheme="minorHAnsi" w:hAnsiTheme="minorHAnsi" w:cstheme="minorHAnsi"/>
          <w:b/>
        </w:rPr>
        <w:t xml:space="preserve"> roku</w:t>
      </w:r>
      <w:r w:rsidRPr="00A34456">
        <w:rPr>
          <w:rFonts w:asciiTheme="minorHAnsi" w:hAnsiTheme="minorHAnsi" w:cstheme="minorHAnsi"/>
        </w:rPr>
        <w:t>.</w:t>
      </w:r>
    </w:p>
    <w:p w14:paraId="0C138316" w14:textId="72F2DCB6" w:rsidR="00354FCF" w:rsidRDefault="00354FCF" w:rsidP="00354FCF">
      <w:pPr>
        <w:tabs>
          <w:tab w:val="left" w:pos="284"/>
          <w:tab w:val="left" w:pos="5529"/>
        </w:tabs>
        <w:jc w:val="both"/>
        <w:rPr>
          <w:rFonts w:asciiTheme="minorHAnsi" w:hAnsiTheme="minorHAnsi" w:cstheme="minorHAnsi"/>
        </w:rPr>
      </w:pPr>
      <w:r w:rsidRPr="00A34456">
        <w:rPr>
          <w:rFonts w:asciiTheme="minorHAnsi" w:hAnsiTheme="minorHAnsi" w:cstheme="minorHAnsi"/>
          <w:b/>
          <w:bCs/>
        </w:rPr>
        <w:t xml:space="preserve">- część II zamówienia: </w:t>
      </w:r>
      <w:r w:rsidRPr="00A34456">
        <w:rPr>
          <w:rFonts w:asciiTheme="minorHAnsi" w:hAnsiTheme="minorHAnsi" w:cstheme="minorHAnsi"/>
          <w:b/>
        </w:rPr>
        <w:t>od dnia 01.02.2022 roku do dnia 31.</w:t>
      </w:r>
      <w:r>
        <w:rPr>
          <w:rFonts w:asciiTheme="minorHAnsi" w:hAnsiTheme="minorHAnsi" w:cstheme="minorHAnsi"/>
          <w:b/>
        </w:rPr>
        <w:t>12</w:t>
      </w:r>
      <w:r w:rsidRPr="00A34456">
        <w:rPr>
          <w:rFonts w:asciiTheme="minorHAnsi" w:hAnsiTheme="minorHAnsi" w:cstheme="minorHAnsi"/>
          <w:b/>
        </w:rPr>
        <w:t>.20</w:t>
      </w:r>
      <w:r>
        <w:rPr>
          <w:rFonts w:asciiTheme="minorHAnsi" w:hAnsiTheme="minorHAnsi" w:cstheme="minorHAnsi"/>
          <w:b/>
        </w:rPr>
        <w:t>22</w:t>
      </w:r>
      <w:r w:rsidRPr="00A34456">
        <w:rPr>
          <w:rFonts w:asciiTheme="minorHAnsi" w:hAnsiTheme="minorHAnsi" w:cstheme="minorHAnsi"/>
          <w:b/>
        </w:rPr>
        <w:t xml:space="preserve"> roku</w:t>
      </w:r>
      <w:r w:rsidRPr="00A34456">
        <w:rPr>
          <w:rFonts w:asciiTheme="minorHAnsi" w:hAnsiTheme="minorHAnsi" w:cstheme="minorHAnsi"/>
        </w:rPr>
        <w:t>.</w:t>
      </w:r>
    </w:p>
    <w:p w14:paraId="6A0A2A4D" w14:textId="77777777" w:rsidR="00354FCF" w:rsidRDefault="00354FCF" w:rsidP="00354FCF">
      <w:pPr>
        <w:tabs>
          <w:tab w:val="left" w:pos="284"/>
          <w:tab w:val="left" w:pos="5529"/>
        </w:tabs>
        <w:jc w:val="both"/>
        <w:rPr>
          <w:rFonts w:asciiTheme="minorHAnsi" w:hAnsiTheme="minorHAnsi" w:cstheme="minorHAnsi"/>
        </w:rPr>
      </w:pPr>
    </w:p>
    <w:p w14:paraId="5BC49D09" w14:textId="62BE5714" w:rsidR="00B013A1" w:rsidRPr="00667738" w:rsidRDefault="00884392" w:rsidP="00667738">
      <w:pPr>
        <w:tabs>
          <w:tab w:val="left" w:pos="708"/>
          <w:tab w:val="left" w:pos="5529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u w:val="single"/>
        </w:rPr>
        <w:t>I</w:t>
      </w:r>
      <w:r w:rsidR="00B013A1" w:rsidRPr="00667738">
        <w:rPr>
          <w:rFonts w:asciiTheme="minorHAnsi" w:hAnsiTheme="minorHAnsi" w:cstheme="minorHAnsi"/>
          <w:b/>
          <w:bCs/>
          <w:u w:val="single"/>
        </w:rPr>
        <w:t xml:space="preserve">V. OŚWIADCZENIA DOTYCZĄCE PODWYKONAWCÓW: </w:t>
      </w:r>
    </w:p>
    <w:p w14:paraId="20C9494C" w14:textId="77777777" w:rsidR="00B013A1" w:rsidRPr="00667738" w:rsidRDefault="00B013A1" w:rsidP="00667738">
      <w:pPr>
        <w:tabs>
          <w:tab w:val="left" w:pos="0"/>
          <w:tab w:val="left" w:pos="5529"/>
        </w:tabs>
        <w:jc w:val="both"/>
        <w:rPr>
          <w:rFonts w:asciiTheme="minorHAnsi" w:hAnsiTheme="minorHAnsi" w:cstheme="minorHAnsi"/>
        </w:rPr>
      </w:pPr>
      <w:r w:rsidRPr="00667738">
        <w:rPr>
          <w:rFonts w:asciiTheme="minorHAnsi" w:hAnsiTheme="minorHAnsi" w:cstheme="minorHAnsi"/>
        </w:rPr>
        <w:t>Zamówienie wykonamy</w:t>
      </w:r>
      <w:r w:rsidRPr="00667738">
        <w:rPr>
          <w:rFonts w:asciiTheme="minorHAnsi" w:hAnsiTheme="minorHAnsi" w:cstheme="minorHAnsi"/>
          <w:b/>
        </w:rPr>
        <w:t xml:space="preserve"> samodzielnie*/przy pomocy podwykonawców*, </w:t>
      </w:r>
      <w:r w:rsidRPr="00667738">
        <w:rPr>
          <w:rFonts w:asciiTheme="minorHAnsi" w:hAnsiTheme="minorHAnsi" w:cstheme="minorHAnsi"/>
        </w:rPr>
        <w:t>którym zamierzamy powierzyć wykonanie następującej części zamówienia: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395"/>
        <w:gridCol w:w="4252"/>
      </w:tblGrid>
      <w:tr w:rsidR="00B013A1" w:rsidRPr="00667738" w14:paraId="1BE1B681" w14:textId="77777777" w:rsidTr="00235C66">
        <w:tc>
          <w:tcPr>
            <w:tcW w:w="675" w:type="dxa"/>
          </w:tcPr>
          <w:p w14:paraId="650DB915" w14:textId="77777777" w:rsidR="00B013A1" w:rsidRPr="00667738" w:rsidRDefault="00B013A1" w:rsidP="00667738">
            <w:pPr>
              <w:widowControl w:val="0"/>
              <w:jc w:val="both"/>
              <w:rPr>
                <w:rFonts w:asciiTheme="minorHAnsi" w:hAnsiTheme="minorHAnsi" w:cstheme="minorHAnsi"/>
              </w:rPr>
            </w:pPr>
            <w:r w:rsidRPr="00667738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4395" w:type="dxa"/>
          </w:tcPr>
          <w:p w14:paraId="5A82379D" w14:textId="77777777" w:rsidR="00B013A1" w:rsidRPr="00667738" w:rsidRDefault="00B013A1" w:rsidP="00667738">
            <w:pPr>
              <w:widowControl w:val="0"/>
              <w:jc w:val="both"/>
              <w:rPr>
                <w:rFonts w:asciiTheme="minorHAnsi" w:hAnsiTheme="minorHAnsi" w:cstheme="minorHAnsi"/>
              </w:rPr>
            </w:pPr>
            <w:r w:rsidRPr="00667738">
              <w:rPr>
                <w:rFonts w:asciiTheme="minorHAnsi" w:hAnsiTheme="minorHAnsi" w:cstheme="minorHAnsi"/>
              </w:rPr>
              <w:t>Nazwa części zamówienia powierzona wykonaniu przez podwykonawców</w:t>
            </w:r>
          </w:p>
        </w:tc>
        <w:tc>
          <w:tcPr>
            <w:tcW w:w="4252" w:type="dxa"/>
          </w:tcPr>
          <w:p w14:paraId="509C6BD5" w14:textId="77777777" w:rsidR="00B013A1" w:rsidRPr="00667738" w:rsidRDefault="00B013A1" w:rsidP="00667738">
            <w:pPr>
              <w:widowControl w:val="0"/>
              <w:jc w:val="both"/>
              <w:rPr>
                <w:rFonts w:asciiTheme="minorHAnsi" w:hAnsiTheme="minorHAnsi" w:cstheme="minorHAnsi"/>
              </w:rPr>
            </w:pPr>
            <w:r w:rsidRPr="00667738">
              <w:rPr>
                <w:rFonts w:asciiTheme="minorHAnsi" w:hAnsiTheme="minorHAnsi" w:cstheme="minorHAnsi"/>
              </w:rPr>
              <w:t>Nazwy podwykonawców (jeśli są znani)</w:t>
            </w:r>
          </w:p>
        </w:tc>
      </w:tr>
      <w:tr w:rsidR="00B013A1" w:rsidRPr="00667738" w14:paraId="60EB2E73" w14:textId="77777777" w:rsidTr="00235C66">
        <w:tc>
          <w:tcPr>
            <w:tcW w:w="675" w:type="dxa"/>
          </w:tcPr>
          <w:p w14:paraId="3D232A76" w14:textId="77777777" w:rsidR="00B013A1" w:rsidRPr="00667738" w:rsidRDefault="00B013A1" w:rsidP="00667738">
            <w:pPr>
              <w:widowControl w:val="0"/>
              <w:jc w:val="both"/>
              <w:rPr>
                <w:rFonts w:asciiTheme="minorHAnsi" w:hAnsiTheme="minorHAnsi" w:cstheme="minorHAnsi"/>
              </w:rPr>
            </w:pPr>
            <w:r w:rsidRPr="0066773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395" w:type="dxa"/>
          </w:tcPr>
          <w:p w14:paraId="0920C22B" w14:textId="77777777" w:rsidR="00B013A1" w:rsidRPr="00667738" w:rsidRDefault="00B013A1" w:rsidP="00667738">
            <w:pPr>
              <w:widowControl w:val="0"/>
              <w:jc w:val="both"/>
              <w:rPr>
                <w:rFonts w:asciiTheme="minorHAnsi" w:hAnsiTheme="minorHAnsi" w:cstheme="minorHAnsi"/>
              </w:rPr>
            </w:pPr>
            <w:r w:rsidRPr="00667738">
              <w:rPr>
                <w:rFonts w:asciiTheme="minorHAnsi" w:hAnsiTheme="minorHAnsi" w:cstheme="minorHAnsi"/>
                <w:color w:val="A6A6A6" w:themeColor="background1" w:themeShade="A6"/>
                <w:sz w:val="16"/>
                <w:szCs w:val="16"/>
              </w:rPr>
              <w:t>............................</w:t>
            </w:r>
          </w:p>
        </w:tc>
        <w:tc>
          <w:tcPr>
            <w:tcW w:w="4252" w:type="dxa"/>
          </w:tcPr>
          <w:p w14:paraId="48C5A22B" w14:textId="77777777" w:rsidR="00B013A1" w:rsidRPr="00667738" w:rsidRDefault="00B013A1" w:rsidP="00667738">
            <w:pPr>
              <w:widowControl w:val="0"/>
              <w:jc w:val="both"/>
              <w:rPr>
                <w:rFonts w:asciiTheme="minorHAnsi" w:hAnsiTheme="minorHAnsi" w:cstheme="minorHAnsi"/>
              </w:rPr>
            </w:pPr>
            <w:r w:rsidRPr="00667738">
              <w:rPr>
                <w:rFonts w:asciiTheme="minorHAnsi" w:hAnsiTheme="minorHAnsi" w:cstheme="minorHAnsi"/>
                <w:color w:val="A6A6A6" w:themeColor="background1" w:themeShade="A6"/>
                <w:sz w:val="16"/>
                <w:szCs w:val="16"/>
              </w:rPr>
              <w:t>............................</w:t>
            </w:r>
          </w:p>
        </w:tc>
      </w:tr>
      <w:tr w:rsidR="00B013A1" w:rsidRPr="00667738" w14:paraId="7185524F" w14:textId="77777777" w:rsidTr="00235C66">
        <w:tc>
          <w:tcPr>
            <w:tcW w:w="675" w:type="dxa"/>
          </w:tcPr>
          <w:p w14:paraId="3961E205" w14:textId="77777777" w:rsidR="00B013A1" w:rsidRPr="00667738" w:rsidRDefault="00B013A1" w:rsidP="00667738">
            <w:pPr>
              <w:widowControl w:val="0"/>
              <w:jc w:val="both"/>
              <w:rPr>
                <w:rFonts w:asciiTheme="minorHAnsi" w:hAnsiTheme="minorHAnsi" w:cstheme="minorHAnsi"/>
              </w:rPr>
            </w:pPr>
            <w:r w:rsidRPr="00667738"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4395" w:type="dxa"/>
          </w:tcPr>
          <w:p w14:paraId="7B28B766" w14:textId="77777777" w:rsidR="00B013A1" w:rsidRPr="00667738" w:rsidRDefault="00B013A1" w:rsidP="00667738">
            <w:pPr>
              <w:widowControl w:val="0"/>
              <w:jc w:val="both"/>
              <w:rPr>
                <w:rFonts w:asciiTheme="minorHAnsi" w:hAnsiTheme="minorHAnsi" w:cstheme="minorHAnsi"/>
              </w:rPr>
            </w:pPr>
            <w:r w:rsidRPr="00667738">
              <w:rPr>
                <w:rFonts w:asciiTheme="minorHAnsi" w:hAnsiTheme="minorHAnsi" w:cstheme="minorHAnsi"/>
                <w:color w:val="A6A6A6" w:themeColor="background1" w:themeShade="A6"/>
                <w:sz w:val="16"/>
                <w:szCs w:val="16"/>
              </w:rPr>
              <w:t>............................</w:t>
            </w:r>
          </w:p>
        </w:tc>
        <w:tc>
          <w:tcPr>
            <w:tcW w:w="4252" w:type="dxa"/>
          </w:tcPr>
          <w:p w14:paraId="6410BF3C" w14:textId="77777777" w:rsidR="00B013A1" w:rsidRPr="00667738" w:rsidRDefault="00B013A1" w:rsidP="00667738">
            <w:pPr>
              <w:widowControl w:val="0"/>
              <w:jc w:val="both"/>
              <w:rPr>
                <w:rFonts w:asciiTheme="minorHAnsi" w:hAnsiTheme="minorHAnsi" w:cstheme="minorHAnsi"/>
              </w:rPr>
            </w:pPr>
            <w:r w:rsidRPr="00667738">
              <w:rPr>
                <w:rFonts w:asciiTheme="minorHAnsi" w:hAnsiTheme="minorHAnsi" w:cstheme="minorHAnsi"/>
                <w:color w:val="A6A6A6" w:themeColor="background1" w:themeShade="A6"/>
                <w:sz w:val="16"/>
                <w:szCs w:val="16"/>
              </w:rPr>
              <w:t>............................</w:t>
            </w:r>
          </w:p>
        </w:tc>
      </w:tr>
    </w:tbl>
    <w:p w14:paraId="22B3A806" w14:textId="1138F253" w:rsidR="00B013A1" w:rsidRPr="00667738" w:rsidRDefault="00B013A1" w:rsidP="00884392">
      <w:pPr>
        <w:tabs>
          <w:tab w:val="left" w:pos="708"/>
          <w:tab w:val="left" w:pos="5529"/>
        </w:tabs>
        <w:spacing w:before="120"/>
        <w:jc w:val="both"/>
        <w:rPr>
          <w:rFonts w:asciiTheme="minorHAnsi" w:hAnsiTheme="minorHAnsi" w:cstheme="minorHAnsi"/>
        </w:rPr>
      </w:pPr>
      <w:r w:rsidRPr="00667738">
        <w:rPr>
          <w:rFonts w:asciiTheme="minorHAnsi" w:hAnsiTheme="minorHAnsi" w:cstheme="minorHAnsi"/>
          <w:b/>
          <w:bCs/>
          <w:u w:val="single"/>
        </w:rPr>
        <w:t xml:space="preserve">V. OŚWADCZENIA: </w:t>
      </w:r>
    </w:p>
    <w:p w14:paraId="6141A374" w14:textId="77777777" w:rsidR="00B013A1" w:rsidRPr="00667738" w:rsidRDefault="00B013A1" w:rsidP="00667738">
      <w:pPr>
        <w:tabs>
          <w:tab w:val="left" w:pos="708"/>
          <w:tab w:val="left" w:pos="5529"/>
        </w:tabs>
        <w:jc w:val="both"/>
        <w:rPr>
          <w:rFonts w:asciiTheme="minorHAnsi" w:hAnsiTheme="minorHAnsi" w:cstheme="minorHAnsi"/>
        </w:rPr>
      </w:pPr>
      <w:r w:rsidRPr="00667738">
        <w:rPr>
          <w:rFonts w:asciiTheme="minorHAnsi" w:hAnsiTheme="minorHAnsi" w:cstheme="minorHAnsi"/>
        </w:rPr>
        <w:t>Oświadczam, że:</w:t>
      </w:r>
    </w:p>
    <w:p w14:paraId="2E28789A" w14:textId="2B234D60" w:rsidR="00B013A1" w:rsidRPr="00667738" w:rsidRDefault="00B013A1" w:rsidP="00667738">
      <w:pPr>
        <w:numPr>
          <w:ilvl w:val="0"/>
          <w:numId w:val="7"/>
        </w:numPr>
        <w:tabs>
          <w:tab w:val="left" w:pos="5529"/>
        </w:tabs>
        <w:suppressAutoHyphens/>
        <w:jc w:val="both"/>
        <w:rPr>
          <w:rFonts w:asciiTheme="minorHAnsi" w:hAnsiTheme="minorHAnsi" w:cstheme="minorHAnsi"/>
        </w:rPr>
      </w:pPr>
      <w:r w:rsidRPr="00667738">
        <w:rPr>
          <w:rFonts w:asciiTheme="minorHAnsi" w:hAnsiTheme="minorHAnsi" w:cstheme="minorHAnsi"/>
        </w:rPr>
        <w:t xml:space="preserve">zapoznałem się z zapytaniem ofertowym – numer sprawy: </w:t>
      </w:r>
      <w:r w:rsidR="002E6AA3">
        <w:rPr>
          <w:b/>
          <w:bCs/>
        </w:rPr>
        <w:t>DOP.260.6.1.2021.DB</w:t>
      </w:r>
      <w:r w:rsidR="002E6AA3" w:rsidRPr="00667738">
        <w:rPr>
          <w:rFonts w:asciiTheme="minorHAnsi" w:hAnsiTheme="minorHAnsi" w:cstheme="minorHAnsi"/>
        </w:rPr>
        <w:t xml:space="preserve"> </w:t>
      </w:r>
      <w:r w:rsidRPr="00667738">
        <w:rPr>
          <w:rFonts w:asciiTheme="minorHAnsi" w:hAnsiTheme="minorHAnsi" w:cstheme="minorHAnsi"/>
        </w:rPr>
        <w:t xml:space="preserve">(w tym - opisem przedmiotu zamówienia) i nie wnoszę do niego zastrzeżeń; </w:t>
      </w:r>
    </w:p>
    <w:p w14:paraId="61A76F27" w14:textId="77777777" w:rsidR="00B013A1" w:rsidRPr="00667738" w:rsidRDefault="00B013A1" w:rsidP="00667738">
      <w:pPr>
        <w:widowControl w:val="0"/>
        <w:numPr>
          <w:ilvl w:val="0"/>
          <w:numId w:val="7"/>
        </w:numPr>
        <w:tabs>
          <w:tab w:val="left" w:pos="5529"/>
        </w:tabs>
        <w:suppressAutoHyphens/>
        <w:jc w:val="both"/>
        <w:textAlignment w:val="baseline"/>
        <w:rPr>
          <w:rFonts w:asciiTheme="minorHAnsi" w:hAnsiTheme="minorHAnsi" w:cstheme="minorHAnsi"/>
        </w:rPr>
      </w:pPr>
      <w:r w:rsidRPr="00667738">
        <w:rPr>
          <w:rFonts w:asciiTheme="minorHAnsi" w:hAnsiTheme="minorHAnsi" w:cstheme="minorHAnsi"/>
        </w:rPr>
        <w:t>jestem związany ofertą przez okres 60 (słownie: sześćdziesięciu) dni od upływu terminu składania ofert;</w:t>
      </w:r>
    </w:p>
    <w:p w14:paraId="6F6028BF" w14:textId="6A21E8D3" w:rsidR="00B013A1" w:rsidRPr="00602AEC" w:rsidRDefault="00602AEC" w:rsidP="00602AEC">
      <w:pPr>
        <w:widowControl w:val="0"/>
        <w:numPr>
          <w:ilvl w:val="0"/>
          <w:numId w:val="7"/>
        </w:numPr>
        <w:suppressAutoHyphens/>
        <w:autoSpaceDE w:val="0"/>
        <w:jc w:val="both"/>
        <w:textAlignment w:val="baseline"/>
        <w:rPr>
          <w:rFonts w:asciiTheme="minorHAnsi" w:eastAsia="SimSun" w:hAnsiTheme="minorHAnsi" w:cstheme="minorHAnsi"/>
        </w:rPr>
      </w:pPr>
      <w:r w:rsidRPr="00A34456">
        <w:rPr>
          <w:rFonts w:asciiTheme="minorHAnsi" w:hAnsiTheme="minorHAnsi" w:cstheme="minorHAnsi"/>
        </w:rPr>
        <w:t>zobowiązuje się do zawarcia umowy zgodnej ze wzorem umowy stanowiącym załącznik numer 1a</w:t>
      </w:r>
      <w:r>
        <w:rPr>
          <w:rFonts w:asciiTheme="minorHAnsi" w:hAnsiTheme="minorHAnsi" w:cstheme="minorHAnsi"/>
        </w:rPr>
        <w:br/>
        <w:t xml:space="preserve">lub 1b </w:t>
      </w:r>
      <w:r w:rsidRPr="00A34456">
        <w:rPr>
          <w:rFonts w:asciiTheme="minorHAnsi" w:hAnsiTheme="minorHAnsi" w:cstheme="minorHAnsi"/>
        </w:rPr>
        <w:t>(w zależności od części zamówienia) do zapytania ofertowego, w miejscu i terminie wskazanym przez Zamawiającego</w:t>
      </w:r>
      <w:r>
        <w:rPr>
          <w:rFonts w:asciiTheme="minorHAnsi" w:hAnsiTheme="minorHAnsi" w:cstheme="minorHAnsi"/>
        </w:rPr>
        <w:t>.</w:t>
      </w:r>
    </w:p>
    <w:p w14:paraId="31EDD014" w14:textId="77777777" w:rsidR="00602AEC" w:rsidRPr="00602AEC" w:rsidRDefault="00602AEC" w:rsidP="00602AEC">
      <w:pPr>
        <w:widowControl w:val="0"/>
        <w:suppressAutoHyphens/>
        <w:autoSpaceDE w:val="0"/>
        <w:ind w:left="360"/>
        <w:jc w:val="both"/>
        <w:textAlignment w:val="baseline"/>
        <w:rPr>
          <w:rFonts w:asciiTheme="minorHAnsi" w:eastAsia="SimSun" w:hAnsiTheme="minorHAnsi" w:cstheme="minorHAnsi"/>
        </w:rPr>
      </w:pPr>
    </w:p>
    <w:p w14:paraId="570811B5" w14:textId="77777777" w:rsidR="00B013A1" w:rsidRPr="00667738" w:rsidRDefault="00B013A1" w:rsidP="00884392">
      <w:pPr>
        <w:tabs>
          <w:tab w:val="left" w:pos="284"/>
          <w:tab w:val="left" w:pos="426"/>
          <w:tab w:val="center" w:pos="8080"/>
        </w:tabs>
        <w:spacing w:after="120"/>
        <w:jc w:val="both"/>
        <w:rPr>
          <w:rFonts w:asciiTheme="minorHAnsi" w:hAnsiTheme="minorHAnsi" w:cstheme="minorHAnsi"/>
        </w:rPr>
      </w:pPr>
      <w:r w:rsidRPr="00667738">
        <w:rPr>
          <w:rFonts w:asciiTheme="minorHAnsi" w:hAnsiTheme="minorHAnsi" w:cstheme="minorHAnsi"/>
          <w:b/>
          <w:bCs/>
          <w:u w:val="single"/>
        </w:rPr>
        <w:t>VII. DANE OSOBY UPOWAŻNIONEJ DO KONTAKTU Z ZAMAWIAJĄCYM</w:t>
      </w:r>
      <w:r w:rsidRPr="00667738">
        <w:rPr>
          <w:rFonts w:asciiTheme="minorHAnsi" w:hAnsiTheme="minorHAnsi" w:cstheme="minorHAnsi"/>
          <w:b/>
          <w:bCs/>
        </w:rPr>
        <w:t xml:space="preserve"> </w:t>
      </w:r>
      <w:r w:rsidRPr="00667738">
        <w:rPr>
          <w:rFonts w:asciiTheme="minorHAnsi" w:hAnsiTheme="minorHAnsi" w:cstheme="minorHAnsi"/>
        </w:rPr>
        <w:t>(kontakt</w:t>
      </w:r>
      <w:r w:rsidRPr="00667738">
        <w:rPr>
          <w:rFonts w:asciiTheme="minorHAnsi" w:hAnsiTheme="minorHAnsi" w:cstheme="minorHAnsi"/>
          <w:sz w:val="28"/>
          <w:szCs w:val="28"/>
        </w:rPr>
        <w:t>,</w:t>
      </w:r>
      <w:r w:rsidRPr="00667738">
        <w:rPr>
          <w:rFonts w:asciiTheme="minorHAnsi" w:hAnsiTheme="minorHAnsi" w:cstheme="minorHAnsi"/>
        </w:rPr>
        <w:t xml:space="preserve"> przekazywanie wzajemnych uwag wynikających z realizacji ewentualnej umowy oraz nadzór nad realizacją ewentualnej umowy)</w:t>
      </w:r>
      <w:r w:rsidRPr="00667738">
        <w:rPr>
          <w:rFonts w:asciiTheme="minorHAnsi" w:hAnsiTheme="minorHAnsi" w:cstheme="minorHAnsi"/>
          <w:sz w:val="28"/>
          <w:szCs w:val="28"/>
        </w:rPr>
        <w:t xml:space="preserve">: </w:t>
      </w:r>
    </w:p>
    <w:p w14:paraId="6B9C435D" w14:textId="77777777" w:rsidR="00B013A1" w:rsidRPr="00667738" w:rsidRDefault="00B013A1" w:rsidP="00884392">
      <w:pPr>
        <w:tabs>
          <w:tab w:val="center" w:pos="8080"/>
        </w:tabs>
        <w:spacing w:line="360" w:lineRule="auto"/>
        <w:rPr>
          <w:rFonts w:asciiTheme="minorHAnsi" w:hAnsiTheme="minorHAnsi" w:cstheme="minorHAnsi"/>
        </w:rPr>
      </w:pPr>
      <w:r w:rsidRPr="00667738">
        <w:rPr>
          <w:rFonts w:asciiTheme="minorHAnsi" w:hAnsiTheme="minorHAnsi" w:cstheme="minorHAnsi"/>
        </w:rPr>
        <w:t xml:space="preserve">imię i nazwisko </w:t>
      </w:r>
      <w:bookmarkStart w:id="1" w:name="_Hlk53134910"/>
      <w:r w:rsidRPr="00667738">
        <w:rPr>
          <w:rFonts w:asciiTheme="minorHAnsi" w:hAnsiTheme="minorHAnsi" w:cstheme="minorHAnsi"/>
          <w:color w:val="A6A6A6" w:themeColor="background1" w:themeShade="A6"/>
          <w:sz w:val="16"/>
          <w:szCs w:val="16"/>
        </w:rPr>
        <w:t>........................................................................................................................................................................</w:t>
      </w:r>
      <w:bookmarkEnd w:id="1"/>
      <w:r w:rsidRPr="00667738">
        <w:rPr>
          <w:rFonts w:asciiTheme="minorHAnsi" w:hAnsiTheme="minorHAnsi" w:cstheme="minorHAnsi"/>
          <w:color w:val="A6A6A6" w:themeColor="background1" w:themeShade="A6"/>
          <w:sz w:val="16"/>
          <w:szCs w:val="16"/>
        </w:rPr>
        <w:t>.</w:t>
      </w:r>
    </w:p>
    <w:p w14:paraId="64D1353A" w14:textId="77777777" w:rsidR="00B013A1" w:rsidRPr="00667738" w:rsidRDefault="00B013A1" w:rsidP="00884392">
      <w:pPr>
        <w:tabs>
          <w:tab w:val="center" w:pos="8080"/>
        </w:tabs>
        <w:spacing w:line="360" w:lineRule="auto"/>
        <w:rPr>
          <w:rFonts w:asciiTheme="minorHAnsi" w:hAnsiTheme="minorHAnsi" w:cstheme="minorHAnsi"/>
        </w:rPr>
      </w:pPr>
      <w:r w:rsidRPr="00667738">
        <w:rPr>
          <w:rFonts w:asciiTheme="minorHAnsi" w:hAnsiTheme="minorHAnsi" w:cstheme="minorHAnsi"/>
        </w:rPr>
        <w:t xml:space="preserve">stanowisko służbowe </w:t>
      </w:r>
      <w:r w:rsidRPr="00667738">
        <w:rPr>
          <w:rFonts w:asciiTheme="minorHAnsi" w:hAnsiTheme="minorHAnsi" w:cstheme="minorHAnsi"/>
          <w:color w:val="A6A6A6" w:themeColor="background1" w:themeShade="A6"/>
          <w:sz w:val="16"/>
          <w:szCs w:val="16"/>
        </w:rPr>
        <w:t>............................................................................................................................................................</w:t>
      </w:r>
    </w:p>
    <w:p w14:paraId="48F3E862" w14:textId="77777777" w:rsidR="00B013A1" w:rsidRPr="00667738" w:rsidRDefault="00B013A1" w:rsidP="00884392">
      <w:pPr>
        <w:tabs>
          <w:tab w:val="center" w:pos="8080"/>
        </w:tabs>
        <w:spacing w:line="360" w:lineRule="auto"/>
        <w:rPr>
          <w:rFonts w:asciiTheme="minorHAnsi" w:hAnsiTheme="minorHAnsi" w:cstheme="minorHAnsi"/>
        </w:rPr>
      </w:pPr>
      <w:r w:rsidRPr="00667738">
        <w:rPr>
          <w:rFonts w:asciiTheme="minorHAnsi" w:hAnsiTheme="minorHAnsi" w:cstheme="minorHAnsi"/>
        </w:rPr>
        <w:t xml:space="preserve">numer telefonu </w:t>
      </w:r>
      <w:r w:rsidRPr="00667738">
        <w:rPr>
          <w:rFonts w:asciiTheme="minorHAnsi" w:hAnsiTheme="minorHAnsi" w:cstheme="minorHAnsi"/>
          <w:color w:val="A6A6A6" w:themeColor="background1" w:themeShade="A6"/>
          <w:sz w:val="16"/>
          <w:szCs w:val="16"/>
        </w:rPr>
        <w:t>.........................................................................................................................................................................</w:t>
      </w:r>
    </w:p>
    <w:p w14:paraId="5026CA2C" w14:textId="77777777" w:rsidR="00B013A1" w:rsidRPr="00667738" w:rsidRDefault="00B013A1" w:rsidP="00884392">
      <w:pPr>
        <w:tabs>
          <w:tab w:val="center" w:pos="8080"/>
        </w:tabs>
        <w:spacing w:line="360" w:lineRule="auto"/>
        <w:rPr>
          <w:rFonts w:asciiTheme="minorHAnsi" w:hAnsiTheme="minorHAnsi" w:cstheme="minorHAnsi"/>
        </w:rPr>
      </w:pPr>
      <w:r w:rsidRPr="00667738">
        <w:rPr>
          <w:rFonts w:asciiTheme="minorHAnsi" w:hAnsiTheme="minorHAnsi" w:cstheme="minorHAnsi"/>
        </w:rPr>
        <w:t xml:space="preserve">numer faksu </w:t>
      </w:r>
      <w:r w:rsidRPr="00667738">
        <w:rPr>
          <w:rFonts w:asciiTheme="minorHAnsi" w:hAnsiTheme="minorHAnsi" w:cstheme="minorHAnsi"/>
          <w:color w:val="A6A6A6" w:themeColor="background1" w:themeShade="A6"/>
          <w:sz w:val="16"/>
          <w:szCs w:val="16"/>
        </w:rPr>
        <w:t>.................................................................................................................................................................................</w:t>
      </w:r>
    </w:p>
    <w:p w14:paraId="7B26DA44" w14:textId="77777777" w:rsidR="00B013A1" w:rsidRPr="00667738" w:rsidRDefault="00B013A1" w:rsidP="00884392">
      <w:pPr>
        <w:spacing w:line="360" w:lineRule="auto"/>
        <w:rPr>
          <w:rFonts w:asciiTheme="minorHAnsi" w:hAnsiTheme="minorHAnsi" w:cstheme="minorHAnsi"/>
        </w:rPr>
      </w:pPr>
      <w:r w:rsidRPr="00667738">
        <w:rPr>
          <w:rFonts w:asciiTheme="minorHAnsi" w:hAnsiTheme="minorHAnsi" w:cstheme="minorHAnsi"/>
        </w:rPr>
        <w:t xml:space="preserve">dni i godziny pracy </w:t>
      </w:r>
      <w:r w:rsidRPr="00667738">
        <w:rPr>
          <w:rFonts w:asciiTheme="minorHAnsi" w:hAnsiTheme="minorHAnsi" w:cstheme="minorHAnsi"/>
          <w:color w:val="A6A6A6" w:themeColor="background1" w:themeShade="A6"/>
          <w:sz w:val="16"/>
          <w:szCs w:val="16"/>
        </w:rPr>
        <w:t>...................................................................................................................................................................</w:t>
      </w:r>
    </w:p>
    <w:p w14:paraId="1C904C34" w14:textId="77777777" w:rsidR="00B013A1" w:rsidRPr="00667738" w:rsidRDefault="00B013A1" w:rsidP="00884392">
      <w:pPr>
        <w:spacing w:line="360" w:lineRule="auto"/>
        <w:rPr>
          <w:rFonts w:asciiTheme="minorHAnsi" w:hAnsiTheme="minorHAnsi" w:cstheme="minorHAnsi"/>
          <w:b/>
          <w:bCs/>
          <w:color w:val="FF0000"/>
          <w:sz w:val="16"/>
          <w:szCs w:val="16"/>
        </w:rPr>
      </w:pPr>
      <w:r w:rsidRPr="00667738">
        <w:rPr>
          <w:rFonts w:asciiTheme="minorHAnsi" w:hAnsiTheme="minorHAnsi" w:cstheme="minorHAnsi"/>
        </w:rPr>
        <w:t xml:space="preserve">adres e-mail </w:t>
      </w:r>
      <w:r w:rsidRPr="00667738">
        <w:rPr>
          <w:rFonts w:asciiTheme="minorHAnsi" w:hAnsiTheme="minorHAnsi" w:cstheme="minorHAnsi"/>
          <w:color w:val="A6A6A6" w:themeColor="background1" w:themeShade="A6"/>
          <w:sz w:val="16"/>
          <w:szCs w:val="16"/>
        </w:rPr>
        <w:t>..................................................................................................................................................................................</w:t>
      </w:r>
    </w:p>
    <w:p w14:paraId="66C83723" w14:textId="77777777" w:rsidR="00B013A1" w:rsidRPr="00667738" w:rsidRDefault="00B013A1" w:rsidP="00667738">
      <w:pPr>
        <w:jc w:val="right"/>
        <w:rPr>
          <w:rFonts w:asciiTheme="minorHAnsi" w:hAnsiTheme="minorHAnsi" w:cstheme="minorHAnsi"/>
          <w:szCs w:val="20"/>
        </w:rPr>
      </w:pPr>
    </w:p>
    <w:p w14:paraId="29F82829" w14:textId="6598307F" w:rsidR="00B013A1" w:rsidRDefault="00B013A1" w:rsidP="00667738">
      <w:pPr>
        <w:jc w:val="right"/>
        <w:rPr>
          <w:rFonts w:asciiTheme="minorHAnsi" w:hAnsiTheme="minorHAnsi" w:cstheme="minorHAnsi"/>
          <w:szCs w:val="20"/>
        </w:rPr>
      </w:pPr>
    </w:p>
    <w:p w14:paraId="1A896C5A" w14:textId="250E87F9" w:rsidR="00884392" w:rsidRDefault="00884392" w:rsidP="00667738">
      <w:pPr>
        <w:jc w:val="right"/>
        <w:rPr>
          <w:rFonts w:asciiTheme="minorHAnsi" w:hAnsiTheme="minorHAnsi" w:cstheme="minorHAnsi"/>
          <w:szCs w:val="20"/>
        </w:rPr>
      </w:pPr>
    </w:p>
    <w:p w14:paraId="398315AD" w14:textId="77777777" w:rsidR="00884392" w:rsidRPr="00667738" w:rsidRDefault="00884392" w:rsidP="00667738">
      <w:pPr>
        <w:jc w:val="right"/>
        <w:rPr>
          <w:rFonts w:asciiTheme="minorHAnsi" w:hAnsiTheme="minorHAnsi" w:cstheme="minorHAnsi"/>
          <w:szCs w:val="20"/>
        </w:rPr>
      </w:pPr>
    </w:p>
    <w:p w14:paraId="30297CB2" w14:textId="77777777" w:rsidR="00B013A1" w:rsidRPr="00667738" w:rsidRDefault="00B013A1" w:rsidP="00667738">
      <w:pPr>
        <w:jc w:val="right"/>
        <w:rPr>
          <w:rFonts w:asciiTheme="minorHAnsi" w:hAnsiTheme="minorHAnsi" w:cstheme="minorHAnsi"/>
          <w:szCs w:val="20"/>
        </w:rPr>
      </w:pPr>
    </w:p>
    <w:p w14:paraId="42A17D4C" w14:textId="77777777" w:rsidR="00B013A1" w:rsidRPr="00667738" w:rsidRDefault="00B013A1" w:rsidP="00667738">
      <w:pPr>
        <w:jc w:val="right"/>
        <w:rPr>
          <w:rFonts w:asciiTheme="minorHAnsi" w:hAnsiTheme="minorHAnsi" w:cstheme="minorHAnsi"/>
          <w:szCs w:val="20"/>
        </w:rPr>
      </w:pPr>
      <w:r w:rsidRPr="00667738">
        <w:rPr>
          <w:rFonts w:asciiTheme="minorHAnsi" w:hAnsiTheme="minorHAnsi" w:cstheme="minorHAnsi"/>
          <w:color w:val="A6A6A6" w:themeColor="background1" w:themeShade="A6"/>
          <w:sz w:val="16"/>
          <w:szCs w:val="16"/>
        </w:rPr>
        <w:t>...........................................................................................................................................................................</w:t>
      </w:r>
      <w:r w:rsidRPr="00667738">
        <w:rPr>
          <w:rFonts w:asciiTheme="minorHAnsi" w:hAnsiTheme="minorHAnsi" w:cstheme="minorHAnsi"/>
          <w:szCs w:val="20"/>
        </w:rPr>
        <w:t xml:space="preserve">   </w:t>
      </w:r>
    </w:p>
    <w:p w14:paraId="4850B522" w14:textId="77777777" w:rsidR="00B013A1" w:rsidRPr="00667738" w:rsidRDefault="00B013A1" w:rsidP="00667738">
      <w:pPr>
        <w:jc w:val="both"/>
        <w:rPr>
          <w:rFonts w:asciiTheme="minorHAnsi" w:hAnsiTheme="minorHAnsi" w:cstheme="minorHAnsi"/>
        </w:rPr>
      </w:pPr>
      <w:r w:rsidRPr="00667738">
        <w:rPr>
          <w:rFonts w:asciiTheme="minorHAnsi" w:hAnsiTheme="minorHAnsi" w:cstheme="minorHAnsi"/>
          <w:szCs w:val="20"/>
        </w:rPr>
        <w:t xml:space="preserve">                                                          /pieczątka i podpis osoby upoważnionej do reprezentowania Wykonawcy/</w:t>
      </w:r>
    </w:p>
    <w:p w14:paraId="5B41C21A" w14:textId="77777777" w:rsidR="00B013A1" w:rsidRPr="00667738" w:rsidRDefault="00B013A1" w:rsidP="00667738">
      <w:pPr>
        <w:tabs>
          <w:tab w:val="left" w:pos="5529"/>
        </w:tabs>
        <w:jc w:val="center"/>
        <w:rPr>
          <w:rFonts w:asciiTheme="minorHAnsi" w:hAnsiTheme="minorHAnsi" w:cstheme="minorHAnsi"/>
          <w:b/>
          <w:bCs/>
        </w:rPr>
      </w:pPr>
    </w:p>
    <w:p w14:paraId="04C036BE" w14:textId="77777777" w:rsidR="00B013A1" w:rsidRPr="00667738" w:rsidRDefault="00B013A1" w:rsidP="00667738">
      <w:pPr>
        <w:tabs>
          <w:tab w:val="left" w:pos="5529"/>
        </w:tabs>
        <w:jc w:val="center"/>
        <w:rPr>
          <w:rFonts w:asciiTheme="minorHAnsi" w:hAnsiTheme="minorHAnsi" w:cstheme="minorHAnsi"/>
          <w:b/>
          <w:bCs/>
        </w:rPr>
      </w:pPr>
    </w:p>
    <w:p w14:paraId="5D00BB96" w14:textId="77777777" w:rsidR="00B013A1" w:rsidRPr="00667738" w:rsidRDefault="00B013A1" w:rsidP="00667738">
      <w:pPr>
        <w:tabs>
          <w:tab w:val="left" w:pos="5529"/>
        </w:tabs>
        <w:rPr>
          <w:rFonts w:asciiTheme="minorHAnsi" w:hAnsiTheme="minorHAnsi" w:cstheme="minorHAnsi"/>
          <w:bCs/>
          <w:sz w:val="16"/>
          <w:szCs w:val="16"/>
        </w:rPr>
      </w:pPr>
      <w:r w:rsidRPr="00667738">
        <w:rPr>
          <w:rFonts w:asciiTheme="minorHAnsi" w:hAnsiTheme="minorHAnsi" w:cstheme="minorHAnsi"/>
          <w:bCs/>
          <w:sz w:val="16"/>
          <w:szCs w:val="16"/>
        </w:rPr>
        <w:t>* niepotrzebne skreślić</w:t>
      </w:r>
    </w:p>
    <w:p w14:paraId="00295BE9" w14:textId="3EA95F25" w:rsidR="00B013A1" w:rsidRPr="00667738" w:rsidRDefault="00B013A1" w:rsidP="00667738">
      <w:pPr>
        <w:rPr>
          <w:rFonts w:asciiTheme="minorHAnsi" w:hAnsiTheme="minorHAnsi" w:cstheme="minorHAnsi"/>
          <w:b/>
          <w:bCs/>
        </w:rPr>
      </w:pPr>
    </w:p>
    <w:sectPr w:rsidR="00B013A1" w:rsidRPr="00667738" w:rsidSect="00AB08F4">
      <w:headerReference w:type="default" r:id="rId8"/>
      <w:footerReference w:type="default" r:id="rId9"/>
      <w:pgSz w:w="11906" w:h="16838"/>
      <w:pgMar w:top="730" w:right="991" w:bottom="567" w:left="1276" w:header="39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081C7" w14:textId="77777777" w:rsidR="00185E50" w:rsidRDefault="00185E50" w:rsidP="00286320">
      <w:r>
        <w:separator/>
      </w:r>
    </w:p>
  </w:endnote>
  <w:endnote w:type="continuationSeparator" w:id="0">
    <w:p w14:paraId="260150A6" w14:textId="77777777" w:rsidR="00185E50" w:rsidRDefault="00185E50" w:rsidP="00286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GMinchoB">
    <w:altName w:val="Yu Mincho Demibold"/>
    <w:panose1 w:val="00000000000000000000"/>
    <w:charset w:val="8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3" w:name="_Hlk525801088"/>
  <w:p w14:paraId="49AA465B" w14:textId="15230FA0" w:rsidR="00C337AD" w:rsidRDefault="00AB08F4" w:rsidP="00C337AD">
    <w:pPr>
      <w:pStyle w:val="Stopka"/>
      <w:tabs>
        <w:tab w:val="clear" w:pos="9072"/>
        <w:tab w:val="right" w:pos="9923"/>
      </w:tabs>
      <w:jc w:val="both"/>
      <w:rPr>
        <w:rFonts w:ascii="Verdana" w:hAnsi="Verdana"/>
        <w:sz w:val="14"/>
        <w:szCs w:val="14"/>
      </w:rPr>
    </w:pPr>
    <w:r>
      <w:rPr>
        <w:rFonts w:ascii="Verdana" w:hAnsi="Verdana"/>
        <w:noProof/>
        <w:sz w:val="14"/>
        <w:szCs w:val="1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363A502" wp14:editId="55A75259">
              <wp:simplePos x="0" y="0"/>
              <wp:positionH relativeFrom="column">
                <wp:posOffset>-676910</wp:posOffset>
              </wp:positionH>
              <wp:positionV relativeFrom="paragraph">
                <wp:posOffset>123825</wp:posOffset>
              </wp:positionV>
              <wp:extent cx="7239000" cy="0"/>
              <wp:effectExtent l="0" t="0" r="0" b="0"/>
              <wp:wrapNone/>
              <wp:docPr id="6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39000" cy="0"/>
                      </a:xfrm>
                      <a:prstGeom prst="line">
                        <a:avLst/>
                      </a:prstGeom>
                      <a:ln>
                        <a:solidFill>
                          <a:srgbClr val="005A9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68765DF" id="Łącznik prosty 6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3.3pt,9.75pt" to="516.7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" strokecolor="#005a96" strokeweight=".5pt">
              <v:stroke joinstyle="miter"/>
            </v:line>
          </w:pict>
        </mc:Fallback>
      </mc:AlternateContent>
    </w:r>
    <w:r w:rsidR="00C337AD">
      <w:tab/>
    </w:r>
  </w:p>
  <w:tbl>
    <w:tblPr>
      <w:tblStyle w:val="Tabela-Siatka"/>
      <w:tblW w:w="10632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66"/>
      <w:gridCol w:w="6366"/>
    </w:tblGrid>
    <w:tr w:rsidR="004A738A" w14:paraId="7FED8969" w14:textId="77777777" w:rsidTr="004A738A">
      <w:trPr>
        <w:trHeight w:val="136"/>
      </w:trPr>
      <w:tc>
        <w:tcPr>
          <w:tcW w:w="4266" w:type="dxa"/>
        </w:tcPr>
        <w:p w14:paraId="2459E37B" w14:textId="3DD7A6B4" w:rsidR="004A738A" w:rsidRDefault="004A738A" w:rsidP="004A738A"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</w:p>
      </w:tc>
      <w:tc>
        <w:tcPr>
          <w:tcW w:w="6366" w:type="dxa"/>
        </w:tcPr>
        <w:p w14:paraId="2778B808" w14:textId="77777777" w:rsidR="004A738A" w:rsidRDefault="004A738A" w:rsidP="004A738A">
          <w:pPr>
            <w:rPr>
              <w:rFonts w:ascii="Verdana" w:hAnsi="Verdana"/>
              <w:color w:val="006D78"/>
              <w:sz w:val="14"/>
              <w:szCs w:val="14"/>
            </w:rPr>
          </w:pP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</w:t>
          </w:r>
        </w:p>
        <w:p w14:paraId="5D38D648" w14:textId="77777777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      </w:t>
          </w:r>
          <w:r w:rsidRPr="00876900">
            <w:rPr>
              <w:rFonts w:ascii="Verdana" w:hAnsi="Verdana"/>
              <w:color w:val="005A96"/>
              <w:sz w:val="14"/>
              <w:szCs w:val="14"/>
            </w:rPr>
            <w:t>Regon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190315182  | 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>KRS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0000033744   </w:t>
          </w:r>
        </w:p>
        <w:p w14:paraId="68817E04" w14:textId="77777777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</w:t>
          </w:r>
          <w:r w:rsidRPr="00876900">
            <w:rPr>
              <w:rFonts w:ascii="Verdana" w:hAnsi="Verdana"/>
              <w:color w:val="005A96"/>
              <w:sz w:val="14"/>
              <w:szCs w:val="14"/>
            </w:rPr>
            <w:t xml:space="preserve">NIP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588 00 19 192 |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Pr="00876900">
            <w:rPr>
              <w:rFonts w:ascii="Verdana" w:hAnsi="Verdana"/>
              <w:color w:val="005A96"/>
              <w:sz w:val="14"/>
              <w:szCs w:val="14"/>
            </w:rPr>
            <w:t xml:space="preserve">Kapitał zakładowy: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376 603 000 zł</w:t>
          </w:r>
        </w:p>
        <w:p w14:paraId="4ACC54F1" w14:textId="77777777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Rejestracja Sąd Rejonowy Gdańsk – Północ w Gdańsku</w:t>
          </w:r>
        </w:p>
        <w:p w14:paraId="1BE37433" w14:textId="77777777" w:rsidR="004A738A" w:rsidRPr="00946D2C" w:rsidRDefault="004A738A" w:rsidP="004A738A">
          <w:pPr>
            <w:jc w:val="right"/>
            <w:rPr>
              <w:rFonts w:ascii="Verdana" w:hAnsi="Verdana"/>
              <w:sz w:val="16"/>
              <w:szCs w:val="16"/>
            </w:rPr>
          </w:pPr>
          <w:r w:rsidRPr="00876900">
            <w:rPr>
              <w:rFonts w:ascii="Verdana" w:hAnsi="Verdana"/>
              <w:color w:val="005A96"/>
              <w:sz w:val="14"/>
              <w:szCs w:val="14"/>
            </w:rPr>
            <w:t xml:space="preserve">www.strefa.gda.pl        </w:t>
          </w:r>
        </w:p>
      </w:tc>
    </w:tr>
  </w:tbl>
  <w:bookmarkEnd w:id="3" w:displacedByCustomXml="next"/>
  <w:sdt>
    <w:sdtPr>
      <w:rPr>
        <w:color w:val="000000" w:themeColor="text1"/>
      </w:rPr>
      <w:id w:val="-1037806835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14:paraId="56BD8CE2" w14:textId="77777777" w:rsidR="00C337AD" w:rsidRPr="00EB586A" w:rsidRDefault="00C337AD">
        <w:pPr>
          <w:pStyle w:val="Stopka"/>
          <w:jc w:val="center"/>
          <w:rPr>
            <w:rFonts w:ascii="Verdana" w:hAnsi="Verdana"/>
            <w:color w:val="000000" w:themeColor="text1"/>
            <w:sz w:val="16"/>
            <w:szCs w:val="16"/>
          </w:rPr>
        </w:pP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begin"/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instrText>PAGE   \* MERGEFORMAT</w:instrText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separate"/>
        </w:r>
        <w:r w:rsidR="00231B53">
          <w:rPr>
            <w:rFonts w:ascii="Verdana" w:hAnsi="Verdana"/>
            <w:noProof/>
            <w:color w:val="000000" w:themeColor="text1"/>
            <w:sz w:val="16"/>
            <w:szCs w:val="16"/>
          </w:rPr>
          <w:t>2</w:t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end"/>
        </w:r>
      </w:p>
    </w:sdtContent>
  </w:sdt>
  <w:p w14:paraId="40D2B12A" w14:textId="77777777" w:rsidR="00E5367F" w:rsidRPr="00EB586A" w:rsidRDefault="00E5367F" w:rsidP="00E5367F">
    <w:pPr>
      <w:pStyle w:val="Stopka"/>
      <w:rPr>
        <w:color w:val="000000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51E6F" w14:textId="77777777" w:rsidR="00185E50" w:rsidRDefault="00185E50" w:rsidP="00286320">
      <w:r>
        <w:separator/>
      </w:r>
    </w:p>
  </w:footnote>
  <w:footnote w:type="continuationSeparator" w:id="0">
    <w:p w14:paraId="685CAFAF" w14:textId="77777777" w:rsidR="00185E50" w:rsidRDefault="00185E50" w:rsidP="00286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29665" w14:textId="77777777" w:rsidR="004A738A" w:rsidRDefault="004A738A"/>
  <w:tbl>
    <w:tblPr>
      <w:tblStyle w:val="Tabela-Siatka"/>
      <w:tblW w:w="10632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66"/>
      <w:gridCol w:w="6366"/>
    </w:tblGrid>
    <w:tr w:rsidR="00B11635" w14:paraId="1627CF43" w14:textId="77777777" w:rsidTr="00AB08F4">
      <w:trPr>
        <w:trHeight w:val="998"/>
      </w:trPr>
      <w:tc>
        <w:tcPr>
          <w:tcW w:w="4266" w:type="dxa"/>
        </w:tcPr>
        <w:p w14:paraId="4A708CE3" w14:textId="4CDF614D" w:rsidR="00B30611" w:rsidRDefault="000728E5" w:rsidP="00B30611">
          <w:r>
            <w:rPr>
              <w:noProof/>
              <w:lang w:val="en-US"/>
            </w:rPr>
            <w:drawing>
              <wp:anchor distT="0" distB="0" distL="114300" distR="114300" simplePos="0" relativeHeight="251665408" behindDoc="1" locked="0" layoutInCell="1" allowOverlap="1" wp14:anchorId="30A49799" wp14:editId="3305BE72">
                <wp:simplePos x="0" y="0"/>
                <wp:positionH relativeFrom="column">
                  <wp:posOffset>3175</wp:posOffset>
                </wp:positionH>
                <wp:positionV relativeFrom="paragraph">
                  <wp:posOffset>-635</wp:posOffset>
                </wp:positionV>
                <wp:extent cx="2837562" cy="594360"/>
                <wp:effectExtent l="0" t="0" r="1270" b="0"/>
                <wp:wrapNone/>
                <wp:docPr id="15" name="Obraz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42878" cy="59547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66" w:type="dxa"/>
        </w:tcPr>
        <w:p w14:paraId="5AD9C564" w14:textId="77777777" w:rsidR="00B30611" w:rsidRDefault="00B30611" w:rsidP="00B30611">
          <w:pPr>
            <w:jc w:val="right"/>
            <w:rPr>
              <w:rFonts w:ascii="Verdana" w:hAnsi="Verdana"/>
              <w:sz w:val="16"/>
              <w:szCs w:val="16"/>
            </w:rPr>
          </w:pPr>
        </w:p>
        <w:p w14:paraId="6F7680DD" w14:textId="21150F82" w:rsidR="00B30611" w:rsidRPr="00EB586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</w:t>
          </w:r>
          <w:bookmarkStart w:id="2" w:name="_Hlk525800904"/>
          <w:r w:rsidR="00AB08F4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Pomorska Specjalna Strefa Ekonomiczna sp. z o.o.</w:t>
          </w:r>
        </w:p>
        <w:p w14:paraId="303AA1EF" w14:textId="6E6BD742" w:rsidR="00B30611" w:rsidRPr="00EB586A" w:rsidRDefault="005E60F2" w:rsidP="005E60F2">
          <w:pPr>
            <w:jc w:val="center"/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ul. </w:t>
          </w:r>
          <w:r w:rsidR="00032651">
            <w:rPr>
              <w:rFonts w:ascii="Verdana" w:hAnsi="Verdana"/>
              <w:color w:val="000000" w:themeColor="text1"/>
              <w:sz w:val="14"/>
              <w:szCs w:val="14"/>
            </w:rPr>
            <w:t>Trzy Lipy 3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,</w:t>
          </w:r>
          <w:r w:rsidR="00032651">
            <w:rPr>
              <w:rFonts w:ascii="Verdana" w:hAnsi="Verdana"/>
              <w:color w:val="000000" w:themeColor="text1"/>
              <w:sz w:val="14"/>
              <w:szCs w:val="14"/>
            </w:rPr>
            <w:t xml:space="preserve"> bud. B, IV piętro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032651">
            <w:rPr>
              <w:rFonts w:ascii="Verdana" w:hAnsi="Verdana"/>
              <w:color w:val="000000" w:themeColor="text1"/>
              <w:sz w:val="14"/>
              <w:szCs w:val="14"/>
            </w:rPr>
            <w:t>80-172 Gdańsk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</w:p>
        <w:p w14:paraId="7BCA2CDB" w14:textId="150A2750" w:rsidR="00B30611" w:rsidRPr="000728E5" w:rsidRDefault="00876900" w:rsidP="000728E5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noProof/>
              <w:color w:val="000000" w:themeColor="text1"/>
              <w:sz w:val="14"/>
              <w:szCs w:val="14"/>
              <w:lang w:val="en-US"/>
            </w:rPr>
            <w:drawing>
              <wp:anchor distT="0" distB="0" distL="114300" distR="114300" simplePos="0" relativeHeight="251666432" behindDoc="1" locked="0" layoutInCell="1" allowOverlap="1" wp14:anchorId="31530986" wp14:editId="47F48A39">
                <wp:simplePos x="0" y="0"/>
                <wp:positionH relativeFrom="column">
                  <wp:posOffset>1794477</wp:posOffset>
                </wp:positionH>
                <wp:positionV relativeFrom="paragraph">
                  <wp:posOffset>30447</wp:posOffset>
                </wp:positionV>
                <wp:extent cx="60131" cy="61738"/>
                <wp:effectExtent l="0" t="0" r="0" b="0"/>
                <wp:wrapNone/>
                <wp:docPr id="16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Obraz 10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131" cy="617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Verdana" w:hAnsi="Verdana"/>
              <w:noProof/>
              <w:color w:val="000000" w:themeColor="text1"/>
              <w:sz w:val="14"/>
              <w:szCs w:val="14"/>
              <w:lang w:val="en-US"/>
            </w:rPr>
            <w:drawing>
              <wp:anchor distT="0" distB="0" distL="114300" distR="114300" simplePos="0" relativeHeight="251667456" behindDoc="1" locked="0" layoutInCell="1" allowOverlap="1" wp14:anchorId="10FE67DF" wp14:editId="36806836">
                <wp:simplePos x="0" y="0"/>
                <wp:positionH relativeFrom="column">
                  <wp:posOffset>2540602</wp:posOffset>
                </wp:positionH>
                <wp:positionV relativeFrom="paragraph">
                  <wp:posOffset>38122</wp:posOffset>
                </wp:positionV>
                <wp:extent cx="71694" cy="51837"/>
                <wp:effectExtent l="0" t="0" r="5080" b="5715"/>
                <wp:wrapNone/>
                <wp:docPr id="17" name="Obraz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Obraz 11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694" cy="5183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0728E5">
            <w:rPr>
              <w:rFonts w:ascii="Verdana" w:hAnsi="Verdana"/>
              <w:noProof/>
              <w:sz w:val="14"/>
              <w:szCs w:val="14"/>
              <w:lang w:val="en-US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48FD8810" wp14:editId="40278410">
                    <wp:simplePos x="0" y="0"/>
                    <wp:positionH relativeFrom="column">
                      <wp:posOffset>1407160</wp:posOffset>
                    </wp:positionH>
                    <wp:positionV relativeFrom="paragraph">
                      <wp:posOffset>180340</wp:posOffset>
                    </wp:positionV>
                    <wp:extent cx="2381250" cy="0"/>
                    <wp:effectExtent l="0" t="0" r="0" b="0"/>
                    <wp:wrapNone/>
                    <wp:docPr id="7" name="Łącznik prosty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V="1">
                              <a:off x="0" y="0"/>
                              <a:ext cx="23812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005A9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36FEDDC4" id="Łącznik prosty 7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0.8pt,14.2pt" to="298.3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" strokecolor="#005a96" strokeweight=".5pt">
                    <v:stroke joinstyle="miter"/>
                  </v:line>
                </w:pict>
              </mc:Fallback>
            </mc:AlternateContent>
          </w:r>
          <w:r w:rsidR="005E60F2"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        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58 740 43 00 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sekretariat@strefa.gda.pl</w:t>
          </w:r>
          <w:bookmarkEnd w:id="2"/>
        </w:p>
      </w:tc>
    </w:tr>
  </w:tbl>
  <w:p w14:paraId="10470101" w14:textId="77777777" w:rsidR="00286320" w:rsidRDefault="00286320" w:rsidP="000728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alibr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alibri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Calibri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Calibri"/>
      </w:rPr>
    </w:lvl>
  </w:abstractNum>
  <w:abstractNum w:abstractNumId="2" w15:restartNumberingAfterBreak="0">
    <w:nsid w:val="0000000D"/>
    <w:multiLevelType w:val="multilevel"/>
    <w:tmpl w:val="BBC02C70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 w:hint="default"/>
        <w:b w:val="0"/>
        <w:color w:val="000000"/>
        <w:lang w:val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Theme="minorHAnsi" w:hAnsiTheme="minorHAnsi" w:cstheme="minorHAnsi" w:hint="default"/>
        <w:b/>
        <w:bCs w:val="0"/>
        <w:color w:val="000000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10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4"/>
    <w:multiLevelType w:val="singleLevel"/>
    <w:tmpl w:val="8EC47E8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i w:val="0"/>
      </w:rPr>
    </w:lvl>
  </w:abstractNum>
  <w:abstractNum w:abstractNumId="5" w15:restartNumberingAfterBreak="0">
    <w:nsid w:val="00000018"/>
    <w:multiLevelType w:val="singleLevel"/>
    <w:tmpl w:val="8BEEA5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</w:abstractNum>
  <w:abstractNum w:abstractNumId="6" w15:restartNumberingAfterBreak="0">
    <w:nsid w:val="00000019"/>
    <w:multiLevelType w:val="multilevel"/>
    <w:tmpl w:val="D37829C0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eastAsia="Times New Roman" w:hAnsiTheme="minorHAnsi" w:cstheme="minorHAnsi" w:hint="default"/>
        <w:b w:val="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Theme="minorHAnsi" w:eastAsia="Times New Roman" w:hAnsiTheme="minorHAnsi" w:cstheme="minorHAnsi" w:hint="default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03712E77"/>
    <w:multiLevelType w:val="multilevel"/>
    <w:tmpl w:val="EC40D1AC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4F54E9C"/>
    <w:multiLevelType w:val="hybridMultilevel"/>
    <w:tmpl w:val="D7B02E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2962E5"/>
    <w:multiLevelType w:val="hybridMultilevel"/>
    <w:tmpl w:val="BF54ABEE"/>
    <w:lvl w:ilvl="0" w:tplc="2284689A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6FC47A2"/>
    <w:multiLevelType w:val="hybridMultilevel"/>
    <w:tmpl w:val="AF142E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FA3DD2"/>
    <w:multiLevelType w:val="hybridMultilevel"/>
    <w:tmpl w:val="E850FCC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172204A"/>
    <w:multiLevelType w:val="singleLevel"/>
    <w:tmpl w:val="7DD829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</w:abstractNum>
  <w:abstractNum w:abstractNumId="13" w15:restartNumberingAfterBreak="0">
    <w:nsid w:val="61832BEB"/>
    <w:multiLevelType w:val="hybridMultilevel"/>
    <w:tmpl w:val="86DC0E54"/>
    <w:lvl w:ilvl="0" w:tplc="E85C8E78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D533228"/>
    <w:multiLevelType w:val="multilevel"/>
    <w:tmpl w:val="C82A806E"/>
    <w:name w:val="WW8Num13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 w:hint="default"/>
        <w:b w:val="0"/>
        <w:bCs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Theme="minorHAnsi" w:hAnsiTheme="minorHAnsi" w:cstheme="minorHAnsi" w:hint="default"/>
        <w:b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12"/>
  </w:num>
  <w:num w:numId="9">
    <w:abstractNumId w:val="7"/>
  </w:num>
  <w:num w:numId="10">
    <w:abstractNumId w:val="10"/>
  </w:num>
  <w:num w:numId="11">
    <w:abstractNumId w:val="8"/>
  </w:num>
  <w:num w:numId="12">
    <w:abstractNumId w:val="14"/>
  </w:num>
  <w:num w:numId="13">
    <w:abstractNumId w:val="13"/>
  </w:num>
  <w:num w:numId="14">
    <w:abstractNumId w:val="1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320"/>
    <w:rsid w:val="00032651"/>
    <w:rsid w:val="00057B06"/>
    <w:rsid w:val="000728E5"/>
    <w:rsid w:val="00073F1E"/>
    <w:rsid w:val="00074648"/>
    <w:rsid w:val="000C43FD"/>
    <w:rsid w:val="001052D5"/>
    <w:rsid w:val="00185E50"/>
    <w:rsid w:val="001D7EEF"/>
    <w:rsid w:val="002125E1"/>
    <w:rsid w:val="00231B53"/>
    <w:rsid w:val="002371E2"/>
    <w:rsid w:val="00242AC4"/>
    <w:rsid w:val="00265469"/>
    <w:rsid w:val="002716C7"/>
    <w:rsid w:val="00276103"/>
    <w:rsid w:val="00286320"/>
    <w:rsid w:val="0028684F"/>
    <w:rsid w:val="002E6AA3"/>
    <w:rsid w:val="003324C0"/>
    <w:rsid w:val="003411DE"/>
    <w:rsid w:val="00354FCF"/>
    <w:rsid w:val="003559EB"/>
    <w:rsid w:val="0038005E"/>
    <w:rsid w:val="003A42C7"/>
    <w:rsid w:val="003B11F6"/>
    <w:rsid w:val="003D1F4D"/>
    <w:rsid w:val="003D63C0"/>
    <w:rsid w:val="003F162E"/>
    <w:rsid w:val="00462231"/>
    <w:rsid w:val="00486905"/>
    <w:rsid w:val="004A738A"/>
    <w:rsid w:val="004D022C"/>
    <w:rsid w:val="00533BD9"/>
    <w:rsid w:val="00540B8A"/>
    <w:rsid w:val="00575987"/>
    <w:rsid w:val="005E60F2"/>
    <w:rsid w:val="00602AEC"/>
    <w:rsid w:val="00636346"/>
    <w:rsid w:val="00646EA1"/>
    <w:rsid w:val="00667738"/>
    <w:rsid w:val="006D4581"/>
    <w:rsid w:val="00715EEC"/>
    <w:rsid w:val="0073094C"/>
    <w:rsid w:val="00737EF0"/>
    <w:rsid w:val="00761A9D"/>
    <w:rsid w:val="007E6BAA"/>
    <w:rsid w:val="007F5217"/>
    <w:rsid w:val="00833851"/>
    <w:rsid w:val="00876900"/>
    <w:rsid w:val="0088028B"/>
    <w:rsid w:val="00884392"/>
    <w:rsid w:val="00884B13"/>
    <w:rsid w:val="008D0BDC"/>
    <w:rsid w:val="008E65AB"/>
    <w:rsid w:val="008F1F31"/>
    <w:rsid w:val="00946D2C"/>
    <w:rsid w:val="009A2BCC"/>
    <w:rsid w:val="00AB08F4"/>
    <w:rsid w:val="00AC5C24"/>
    <w:rsid w:val="00AF1673"/>
    <w:rsid w:val="00B013A1"/>
    <w:rsid w:val="00B11635"/>
    <w:rsid w:val="00B14FCA"/>
    <w:rsid w:val="00B30611"/>
    <w:rsid w:val="00B63FBD"/>
    <w:rsid w:val="00B84F9A"/>
    <w:rsid w:val="00BB788F"/>
    <w:rsid w:val="00C337AD"/>
    <w:rsid w:val="00C706A6"/>
    <w:rsid w:val="00D96ABA"/>
    <w:rsid w:val="00DF4369"/>
    <w:rsid w:val="00E11B0C"/>
    <w:rsid w:val="00E5367F"/>
    <w:rsid w:val="00E612EE"/>
    <w:rsid w:val="00EB586A"/>
    <w:rsid w:val="00EE2A29"/>
    <w:rsid w:val="00EE4931"/>
    <w:rsid w:val="00F004A7"/>
    <w:rsid w:val="00F70902"/>
    <w:rsid w:val="00FC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F91819"/>
  <w15:chartTrackingRefBased/>
  <w15:docId w15:val="{B89DADBF-E2A5-4152-B847-E2FCB30DB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231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6320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286320"/>
  </w:style>
  <w:style w:type="paragraph" w:styleId="Stopka">
    <w:name w:val="footer"/>
    <w:basedOn w:val="Normalny"/>
    <w:link w:val="StopkaZnak"/>
    <w:uiPriority w:val="99"/>
    <w:unhideWhenUsed/>
    <w:rsid w:val="00286320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286320"/>
  </w:style>
  <w:style w:type="character" w:styleId="Hipercze">
    <w:name w:val="Hyperlink"/>
    <w:basedOn w:val="Domylnaczcionkaakapitu"/>
    <w:uiPriority w:val="99"/>
    <w:unhideWhenUsed/>
    <w:rsid w:val="0028632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6320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3D1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5367F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6BAA"/>
    <w:rPr>
      <w:rFonts w:ascii="Segoe UI" w:eastAsia="Calibr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6BA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946D2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9">
    <w:name w:val="text9"/>
    <w:basedOn w:val="Domylnaczcionkaakapitu"/>
    <w:rsid w:val="00F004A7"/>
  </w:style>
  <w:style w:type="paragraph" w:styleId="Tekstpodstawowywcity2">
    <w:name w:val="Body Text Indent 2"/>
    <w:basedOn w:val="Normalny"/>
    <w:link w:val="Tekstpodstawowywcity2Znak"/>
    <w:rsid w:val="00F004A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004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"/>
    <w:qFormat/>
    <w:rsid w:val="00646EA1"/>
    <w:pPr>
      <w:pBdr>
        <w:bottom w:val="single" w:sz="12" w:space="4" w:color="39A5B7"/>
      </w:pBdr>
      <w:spacing w:after="120"/>
      <w:contextualSpacing/>
    </w:pPr>
    <w:rPr>
      <w:rFonts w:ascii="Cambria" w:eastAsia="HGMinchoB" w:hAnsi="Cambria" w:cs="Times New Roman"/>
      <w:color w:val="2A7B88"/>
      <w:kern w:val="28"/>
      <w:sz w:val="56"/>
      <w:lang w:eastAsia="ja-JP"/>
    </w:rPr>
  </w:style>
  <w:style w:type="character" w:customStyle="1" w:styleId="TytuZnak">
    <w:name w:val="Tytuł Znak"/>
    <w:basedOn w:val="Domylnaczcionkaakapitu"/>
    <w:link w:val="Tytu"/>
    <w:uiPriority w:val="1"/>
    <w:rsid w:val="00646EA1"/>
    <w:rPr>
      <w:rFonts w:ascii="Cambria" w:eastAsia="HGMinchoB" w:hAnsi="Cambria" w:cs="Times New Roman"/>
      <w:color w:val="2A7B88"/>
      <w:kern w:val="28"/>
      <w:sz w:val="56"/>
      <w:lang w:eastAsia="ja-JP"/>
    </w:rPr>
  </w:style>
  <w:style w:type="paragraph" w:styleId="Akapitzlist">
    <w:name w:val="List Paragraph"/>
    <w:basedOn w:val="Normalny"/>
    <w:uiPriority w:val="34"/>
    <w:qFormat/>
    <w:rsid w:val="00646EA1"/>
    <w:pPr>
      <w:spacing w:after="160" w:line="259" w:lineRule="auto"/>
      <w:ind w:left="720"/>
      <w:contextualSpacing/>
    </w:pPr>
    <w:rPr>
      <w:rFonts w:eastAsia="Calibri" w:cs="Times New Roma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761A9D"/>
    <w:rPr>
      <w:rFonts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61A9D"/>
    <w:rPr>
      <w:rFonts w:ascii="Calibri" w:hAnsi="Calibri"/>
      <w:szCs w:val="21"/>
    </w:rPr>
  </w:style>
  <w:style w:type="paragraph" w:styleId="Bezodstpw">
    <w:name w:val="No Spacing"/>
    <w:uiPriority w:val="1"/>
    <w:qFormat/>
    <w:rsid w:val="00B013A1"/>
    <w:pPr>
      <w:spacing w:after="0" w:line="240" w:lineRule="auto"/>
    </w:pPr>
    <w:rPr>
      <w:rFonts w:ascii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3F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3F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3FBD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3F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3FBD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51D940-AAD5-4C90-B917-F593F00C4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882</Words>
  <Characters>5296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Fabich</dc:creator>
  <cp:keywords/>
  <dc:description/>
  <cp:lastModifiedBy>Dominik Boratyński</cp:lastModifiedBy>
  <cp:revision>12</cp:revision>
  <cp:lastPrinted>2020-08-26T09:29:00Z</cp:lastPrinted>
  <dcterms:created xsi:type="dcterms:W3CDTF">2021-11-24T13:21:00Z</dcterms:created>
  <dcterms:modified xsi:type="dcterms:W3CDTF">2021-12-31T13:39:00Z</dcterms:modified>
</cp:coreProperties>
</file>